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BDD5C" w14:textId="57862DB3" w:rsidR="007166CE" w:rsidRDefault="00B43D5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193FE86" wp14:editId="3B72CEB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58025E" w14:textId="77777777" w:rsidR="007166CE" w:rsidRDefault="007166CE" w:rsidP="007166CE">
      <w:pPr>
        <w:pStyle w:val="berschrift1"/>
      </w:pPr>
      <w:r>
        <w:br w:type="page"/>
      </w:r>
      <w:r>
        <w:lastRenderedPageBreak/>
        <w:t>Vorwort</w:t>
      </w:r>
    </w:p>
    <w:p w14:paraId="3C5F91D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396B8A3A" w14:textId="77777777" w:rsidR="007E1779" w:rsidRDefault="008D7463" w:rsidP="007166CE">
      <w:r>
        <w:t xml:space="preserve">Dieses Jahr hat uns allen eine Menge abverlangt – doch Gott hat uns hindurchgetragen. </w:t>
      </w:r>
    </w:p>
    <w:p w14:paraId="6DA29CB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12635441" w14:textId="77777777" w:rsidR="007E1779" w:rsidRDefault="007E1779" w:rsidP="007166CE">
      <w:r>
        <w:t>Vielleicht hat aber auch der eine oder die andere Lust, mitzumachen und neue Bücher zu erstellen – sprecht mich einfach an.</w:t>
      </w:r>
    </w:p>
    <w:p w14:paraId="07A3FC96" w14:textId="77777777" w:rsidR="007166CE" w:rsidRDefault="007166CE" w:rsidP="007166CE">
      <w:r>
        <w:t>Euch allen wünsche ich Gottes reichen Segen und dass Ihr für Euch interessante Texte hier findet. Für Anregungen bin ich immer dankbar.</w:t>
      </w:r>
    </w:p>
    <w:p w14:paraId="391DB818" w14:textId="77777777" w:rsidR="007166CE" w:rsidRDefault="007166CE" w:rsidP="007166CE">
      <w:r>
        <w:t>Gruß &amp; Segen,</w:t>
      </w:r>
    </w:p>
    <w:p w14:paraId="442C5400" w14:textId="77777777" w:rsidR="007166CE" w:rsidRDefault="007166CE" w:rsidP="007166CE">
      <w:r>
        <w:t>Andreas</w:t>
      </w:r>
    </w:p>
    <w:p w14:paraId="739F515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24720B0" w14:textId="77777777" w:rsidR="00CD38CF" w:rsidRDefault="00CD38CF" w:rsidP="00CD38CF">
      <w:pPr>
        <w:pStyle w:val="berschrift1"/>
      </w:pPr>
      <w:bookmarkStart w:id="0" w:name="_Hlk69383208"/>
      <w:r>
        <w:t xml:space="preserve">Verstandt des </w:t>
      </w:r>
      <w:proofErr w:type="spellStart"/>
      <w:r>
        <w:t>worts</w:t>
      </w:r>
      <w:proofErr w:type="spellEnd"/>
      <w:r>
        <w:t xml:space="preserve"> Pauli. Ich </w:t>
      </w:r>
      <w:proofErr w:type="spellStart"/>
      <w:r>
        <w:t>begeret</w:t>
      </w:r>
      <w:proofErr w:type="spellEnd"/>
      <w:r>
        <w:t xml:space="preserve"> </w:t>
      </w:r>
      <w:proofErr w:type="spellStart"/>
      <w:r>
        <w:t>ayn</w:t>
      </w:r>
      <w:proofErr w:type="spellEnd"/>
      <w:r>
        <w:t xml:space="preserve"> </w:t>
      </w:r>
      <w:proofErr w:type="spellStart"/>
      <w:r>
        <w:t>verbanter</w:t>
      </w:r>
      <w:proofErr w:type="spellEnd"/>
      <w:r>
        <w:t xml:space="preserve"> seyn Christo / für </w:t>
      </w:r>
      <w:proofErr w:type="spellStart"/>
      <w:r>
        <w:t>meyne</w:t>
      </w:r>
      <w:proofErr w:type="spellEnd"/>
      <w:r>
        <w:t xml:space="preserve"> </w:t>
      </w:r>
      <w:proofErr w:type="spellStart"/>
      <w:r>
        <w:t>brieder</w:t>
      </w:r>
      <w:proofErr w:type="spellEnd"/>
      <w:r>
        <w:t>. Roma. 9.</w:t>
      </w:r>
      <w:bookmarkEnd w:id="0"/>
      <w:r>
        <w:t xml:space="preserve"> </w:t>
      </w:r>
    </w:p>
    <w:p w14:paraId="5DBDEBE8" w14:textId="77777777" w:rsidR="00CD38CF" w:rsidRDefault="00CD38CF" w:rsidP="00CD38CF">
      <w:pPr>
        <w:pStyle w:val="berschrift2"/>
      </w:pPr>
      <w:r>
        <w:t xml:space="preserve">Was bann </w:t>
      </w:r>
      <w:proofErr w:type="spellStart"/>
      <w:r>
        <w:t>unnd</w:t>
      </w:r>
      <w:proofErr w:type="spellEnd"/>
      <w:r>
        <w:t xml:space="preserve"> achte.</w:t>
      </w:r>
    </w:p>
    <w:p w14:paraId="5A1019AB" w14:textId="77777777" w:rsidR="00CD38CF" w:rsidRDefault="00CD38CF" w:rsidP="00CD38CF">
      <w:pPr>
        <w:pStyle w:val="StandardWeb"/>
      </w:pPr>
      <w:r>
        <w:t xml:space="preserve">Andreas von </w:t>
      </w:r>
      <w:proofErr w:type="spellStart"/>
      <w:r>
        <w:t>Carolstat</w:t>
      </w:r>
      <w:proofErr w:type="spellEnd"/>
      <w:r>
        <w:t xml:space="preserve">. </w:t>
      </w:r>
    </w:p>
    <w:p w14:paraId="36B58EA9" w14:textId="77777777" w:rsidR="00CD38CF" w:rsidRDefault="00CD38CF" w:rsidP="00CD38CF">
      <w:pPr>
        <w:pStyle w:val="StandardWeb"/>
      </w:pPr>
      <w:proofErr w:type="spellStart"/>
      <w:r>
        <w:t>M.D.Xxiiij</w:t>
      </w:r>
      <w:proofErr w:type="spellEnd"/>
      <w:r>
        <w:t xml:space="preserve">. </w:t>
      </w:r>
    </w:p>
    <w:p w14:paraId="6E2EC58E" w14:textId="77777777" w:rsidR="00CD38CF" w:rsidRDefault="00CD38CF" w:rsidP="00CD38CF">
      <w:pPr>
        <w:pStyle w:val="StandardWeb"/>
      </w:pPr>
      <w:r>
        <w:t xml:space="preserve">Ich bin in </w:t>
      </w:r>
      <w:proofErr w:type="spellStart"/>
      <w:r>
        <w:t>ainer</w:t>
      </w:r>
      <w:proofErr w:type="spellEnd"/>
      <w:r>
        <w:t xml:space="preserve"> </w:t>
      </w:r>
      <w:proofErr w:type="spellStart"/>
      <w:r>
        <w:t>Collacion</w:t>
      </w:r>
      <w:proofErr w:type="spellEnd"/>
      <w:r>
        <w:t xml:space="preserve"> guter </w:t>
      </w:r>
      <w:proofErr w:type="spellStart"/>
      <w:r>
        <w:t>brieder</w:t>
      </w:r>
      <w:proofErr w:type="spellEnd"/>
      <w:r>
        <w:t xml:space="preserve"> / gefragt / wie </w:t>
      </w:r>
      <w:proofErr w:type="spellStart"/>
      <w:r>
        <w:t>diser</w:t>
      </w:r>
      <w:proofErr w:type="spellEnd"/>
      <w:r>
        <w:t xml:space="preserve"> </w:t>
      </w:r>
      <w:proofErr w:type="spellStart"/>
      <w:r>
        <w:t>spruch</w:t>
      </w:r>
      <w:proofErr w:type="spellEnd"/>
      <w:r>
        <w:t xml:space="preserve"> Pauli soll verstanden werden. Ich </w:t>
      </w:r>
      <w:proofErr w:type="spellStart"/>
      <w:r>
        <w:t>begere</w:t>
      </w:r>
      <w:proofErr w:type="spellEnd"/>
      <w:r>
        <w:t xml:space="preserve"> </w:t>
      </w:r>
      <w:proofErr w:type="spellStart"/>
      <w:r>
        <w:t>ain</w:t>
      </w:r>
      <w:proofErr w:type="spellEnd"/>
      <w:r>
        <w:t xml:space="preserve"> Anathema oder </w:t>
      </w:r>
      <w:proofErr w:type="spellStart"/>
      <w:r>
        <w:t>verbandter</w:t>
      </w:r>
      <w:proofErr w:type="spellEnd"/>
      <w:r>
        <w:t xml:space="preserve"> seyn </w:t>
      </w:r>
      <w:proofErr w:type="spellStart"/>
      <w:r>
        <w:t>vonn</w:t>
      </w:r>
      <w:proofErr w:type="spellEnd"/>
      <w:r>
        <w:t xml:space="preserve"> Christo / für meine </w:t>
      </w:r>
      <w:proofErr w:type="spellStart"/>
      <w:r>
        <w:t>brieder</w:t>
      </w:r>
      <w:proofErr w:type="spellEnd"/>
      <w:r>
        <w:t xml:space="preserve">. </w:t>
      </w:r>
      <w:proofErr w:type="spellStart"/>
      <w:r>
        <w:t>Unnd</w:t>
      </w:r>
      <w:proofErr w:type="spellEnd"/>
      <w:r>
        <w:t xml:space="preserve"> hab mit </w:t>
      </w:r>
      <w:proofErr w:type="spellStart"/>
      <w:r>
        <w:t>freyem</w:t>
      </w:r>
      <w:proofErr w:type="spellEnd"/>
      <w:r>
        <w:t xml:space="preserve"> und </w:t>
      </w:r>
      <w:proofErr w:type="spellStart"/>
      <w:r>
        <w:t>ungebundnem</w:t>
      </w:r>
      <w:proofErr w:type="spellEnd"/>
      <w:r>
        <w:t xml:space="preserve"> </w:t>
      </w:r>
      <w:proofErr w:type="spellStart"/>
      <w:r>
        <w:t>gayst</w:t>
      </w:r>
      <w:proofErr w:type="spellEnd"/>
      <w:r>
        <w:t xml:space="preserve"> </w:t>
      </w:r>
      <w:proofErr w:type="spellStart"/>
      <w:r>
        <w:t>auff</w:t>
      </w:r>
      <w:proofErr w:type="spellEnd"/>
      <w:r>
        <w:t xml:space="preserve"> </w:t>
      </w:r>
      <w:proofErr w:type="spellStart"/>
      <w:r>
        <w:t>gethone</w:t>
      </w:r>
      <w:proofErr w:type="spellEnd"/>
      <w:r>
        <w:t xml:space="preserve"> frag also </w:t>
      </w:r>
      <w:proofErr w:type="spellStart"/>
      <w:r>
        <w:t>geantwort</w:t>
      </w:r>
      <w:proofErr w:type="spellEnd"/>
      <w:r>
        <w:t xml:space="preserve">. Paulus hat </w:t>
      </w:r>
      <w:proofErr w:type="spellStart"/>
      <w:r>
        <w:t>nit</w:t>
      </w:r>
      <w:proofErr w:type="spellEnd"/>
      <w:r>
        <w:t xml:space="preserve"> recht gesagt / noch </w:t>
      </w:r>
      <w:proofErr w:type="spellStart"/>
      <w:r>
        <w:t>ain</w:t>
      </w:r>
      <w:proofErr w:type="spellEnd"/>
      <w:r>
        <w:t xml:space="preserve"> rechtgeschaffen </w:t>
      </w:r>
      <w:proofErr w:type="spellStart"/>
      <w:r>
        <w:t>gemiet</w:t>
      </w:r>
      <w:proofErr w:type="spellEnd"/>
      <w:r>
        <w:t xml:space="preserve"> gehabt / wann er spricht. Ich </w:t>
      </w:r>
      <w:proofErr w:type="spellStart"/>
      <w:r>
        <w:t>wil</w:t>
      </w:r>
      <w:proofErr w:type="spellEnd"/>
      <w:r>
        <w:t xml:space="preserve"> von Christo </w:t>
      </w:r>
      <w:proofErr w:type="spellStart"/>
      <w:r>
        <w:t>verbandt</w:t>
      </w:r>
      <w:proofErr w:type="spellEnd"/>
      <w:r>
        <w:t xml:space="preserve"> sein / </w:t>
      </w:r>
      <w:proofErr w:type="spellStart"/>
      <w:r>
        <w:t>umm</w:t>
      </w:r>
      <w:proofErr w:type="spellEnd"/>
      <w:r>
        <w:t xml:space="preserve"> willen meiner </w:t>
      </w:r>
      <w:proofErr w:type="spellStart"/>
      <w:r>
        <w:t>brieder</w:t>
      </w:r>
      <w:proofErr w:type="spellEnd"/>
      <w:r>
        <w:t xml:space="preserve">. Aber </w:t>
      </w:r>
      <w:proofErr w:type="spellStart"/>
      <w:r>
        <w:t>dise</w:t>
      </w:r>
      <w:proofErr w:type="spellEnd"/>
      <w:r>
        <w:t xml:space="preserve"> </w:t>
      </w:r>
      <w:proofErr w:type="spellStart"/>
      <w:r>
        <w:t>antwurt</w:t>
      </w:r>
      <w:proofErr w:type="spellEnd"/>
      <w:r>
        <w:t xml:space="preserve"> hab ich </w:t>
      </w:r>
      <w:proofErr w:type="spellStart"/>
      <w:r>
        <w:t>nit</w:t>
      </w:r>
      <w:proofErr w:type="spellEnd"/>
      <w:r>
        <w:t xml:space="preserve"> </w:t>
      </w:r>
      <w:proofErr w:type="spellStart"/>
      <w:r>
        <w:t>dermassen</w:t>
      </w:r>
      <w:proofErr w:type="spellEnd"/>
      <w:r>
        <w:t xml:space="preserve"> geben / das ich Paulum </w:t>
      </w:r>
      <w:proofErr w:type="spellStart"/>
      <w:r>
        <w:t>wolt</w:t>
      </w:r>
      <w:proofErr w:type="spellEnd"/>
      <w:r>
        <w:t xml:space="preserve"> versprechen. </w:t>
      </w:r>
      <w:proofErr w:type="spellStart"/>
      <w:r>
        <w:t>Sonder</w:t>
      </w:r>
      <w:proofErr w:type="spellEnd"/>
      <w:r>
        <w:t xml:space="preserve"> nur die </w:t>
      </w:r>
      <w:proofErr w:type="spellStart"/>
      <w:r>
        <w:t>jhenigen</w:t>
      </w:r>
      <w:proofErr w:type="spellEnd"/>
      <w:r>
        <w:t xml:space="preserve"> die sagen / </w:t>
      </w:r>
      <w:proofErr w:type="spellStart"/>
      <w:r>
        <w:t>dz</w:t>
      </w:r>
      <w:proofErr w:type="spellEnd"/>
      <w:r>
        <w:t xml:space="preserve"> Paulus in der acht Christi sein </w:t>
      </w:r>
      <w:proofErr w:type="spellStart"/>
      <w:r>
        <w:t>woell</w:t>
      </w:r>
      <w:proofErr w:type="spellEnd"/>
      <w:r>
        <w:t xml:space="preserve"> / für seine </w:t>
      </w:r>
      <w:proofErr w:type="spellStart"/>
      <w:r>
        <w:t>brieder</w:t>
      </w:r>
      <w:proofErr w:type="spellEnd"/>
      <w:r>
        <w:t xml:space="preserve">. In der </w:t>
      </w:r>
      <w:proofErr w:type="spellStart"/>
      <w:r>
        <w:t>mainung</w:t>
      </w:r>
      <w:proofErr w:type="spellEnd"/>
      <w:r>
        <w:t xml:space="preserve"> das er </w:t>
      </w:r>
      <w:proofErr w:type="spellStart"/>
      <w:r>
        <w:t>vil</w:t>
      </w:r>
      <w:proofErr w:type="spellEnd"/>
      <w:r>
        <w:t xml:space="preserve"> </w:t>
      </w:r>
      <w:proofErr w:type="spellStart"/>
      <w:r>
        <w:t>ee</w:t>
      </w:r>
      <w:proofErr w:type="spellEnd"/>
      <w:r>
        <w:t xml:space="preserve"> </w:t>
      </w:r>
      <w:proofErr w:type="spellStart"/>
      <w:r>
        <w:t>ayn</w:t>
      </w:r>
      <w:proofErr w:type="spellEnd"/>
      <w:r>
        <w:t xml:space="preserve"> </w:t>
      </w:r>
      <w:proofErr w:type="spellStart"/>
      <w:r>
        <w:t>grewel</w:t>
      </w:r>
      <w:proofErr w:type="spellEnd"/>
      <w:r>
        <w:t xml:space="preserve"> </w:t>
      </w:r>
      <w:proofErr w:type="spellStart"/>
      <w:r>
        <w:t>unnd</w:t>
      </w:r>
      <w:proofErr w:type="spellEnd"/>
      <w:r>
        <w:t xml:space="preserve"> verfluchter von Christo </w:t>
      </w:r>
      <w:proofErr w:type="spellStart"/>
      <w:r>
        <w:t>begeret</w:t>
      </w:r>
      <w:proofErr w:type="spellEnd"/>
      <w:r>
        <w:t xml:space="preserve"> sein / </w:t>
      </w:r>
      <w:proofErr w:type="spellStart"/>
      <w:r>
        <w:t>ee</w:t>
      </w:r>
      <w:proofErr w:type="spellEnd"/>
      <w:r>
        <w:t xml:space="preserve"> er in </w:t>
      </w:r>
      <w:proofErr w:type="spellStart"/>
      <w:r>
        <w:t>verderbung</w:t>
      </w:r>
      <w:proofErr w:type="spellEnd"/>
      <w:r>
        <w:t xml:space="preserve"> seiner </w:t>
      </w:r>
      <w:proofErr w:type="spellStart"/>
      <w:r>
        <w:t>brieder</w:t>
      </w:r>
      <w:proofErr w:type="spellEnd"/>
      <w:r>
        <w:t xml:space="preserve"> </w:t>
      </w:r>
      <w:proofErr w:type="spellStart"/>
      <w:r>
        <w:t>wolt</w:t>
      </w:r>
      <w:proofErr w:type="spellEnd"/>
      <w:r>
        <w:t xml:space="preserve"> bewilligen. Und </w:t>
      </w:r>
      <w:proofErr w:type="spellStart"/>
      <w:r>
        <w:t>yetz</w:t>
      </w:r>
      <w:proofErr w:type="spellEnd"/>
      <w:r>
        <w:t xml:space="preserve"> gedachte / </w:t>
      </w:r>
      <w:proofErr w:type="spellStart"/>
      <w:r>
        <w:t>woellen</w:t>
      </w:r>
      <w:proofErr w:type="spellEnd"/>
      <w:r>
        <w:t xml:space="preserve"> </w:t>
      </w:r>
      <w:proofErr w:type="spellStart"/>
      <w:r>
        <w:t>darauß</w:t>
      </w:r>
      <w:proofErr w:type="spellEnd"/>
      <w:r>
        <w:t xml:space="preserve"> </w:t>
      </w:r>
      <w:proofErr w:type="spellStart"/>
      <w:r>
        <w:t>ain</w:t>
      </w:r>
      <w:proofErr w:type="spellEnd"/>
      <w:r>
        <w:t xml:space="preserve"> </w:t>
      </w:r>
      <w:proofErr w:type="spellStart"/>
      <w:r>
        <w:t>schlußred</w:t>
      </w:r>
      <w:proofErr w:type="spellEnd"/>
      <w:r>
        <w:t xml:space="preserve"> machen / </w:t>
      </w:r>
      <w:proofErr w:type="spellStart"/>
      <w:r>
        <w:t>dises</w:t>
      </w:r>
      <w:proofErr w:type="spellEnd"/>
      <w:r>
        <w:t xml:space="preserve"> </w:t>
      </w:r>
      <w:proofErr w:type="spellStart"/>
      <w:r>
        <w:t>lauts</w:t>
      </w:r>
      <w:proofErr w:type="spellEnd"/>
      <w:r>
        <w:t xml:space="preserve">. Man </w:t>
      </w:r>
      <w:proofErr w:type="spellStart"/>
      <w:r>
        <w:t>sol</w:t>
      </w:r>
      <w:proofErr w:type="spellEnd"/>
      <w:r>
        <w:t xml:space="preserve"> die </w:t>
      </w:r>
      <w:proofErr w:type="spellStart"/>
      <w:r>
        <w:t>briederliche</w:t>
      </w:r>
      <w:proofErr w:type="spellEnd"/>
      <w:r>
        <w:t xml:space="preserve"> lieb so hoch achten und brauchen / das </w:t>
      </w:r>
      <w:proofErr w:type="spellStart"/>
      <w:r>
        <w:t>ainer</w:t>
      </w:r>
      <w:proofErr w:type="spellEnd"/>
      <w:r>
        <w:t xml:space="preserve"> </w:t>
      </w:r>
      <w:proofErr w:type="spellStart"/>
      <w:r>
        <w:t>vil</w:t>
      </w:r>
      <w:proofErr w:type="spellEnd"/>
      <w:r>
        <w:t xml:space="preserve"> lieber etwas wider </w:t>
      </w:r>
      <w:proofErr w:type="spellStart"/>
      <w:r>
        <w:t>gott</w:t>
      </w:r>
      <w:proofErr w:type="spellEnd"/>
      <w:r>
        <w:t xml:space="preserve"> thun </w:t>
      </w:r>
      <w:proofErr w:type="spellStart"/>
      <w:r>
        <w:t>solt</w:t>
      </w:r>
      <w:proofErr w:type="spellEnd"/>
      <w:r>
        <w:t xml:space="preserve"> oder </w:t>
      </w:r>
      <w:proofErr w:type="spellStart"/>
      <w:r>
        <w:t>zuthun</w:t>
      </w:r>
      <w:proofErr w:type="spellEnd"/>
      <w:r>
        <w:t xml:space="preserve"> gestatten / dann das er seine </w:t>
      </w:r>
      <w:proofErr w:type="spellStart"/>
      <w:r>
        <w:t>brieder</w:t>
      </w:r>
      <w:proofErr w:type="spellEnd"/>
      <w:r>
        <w:t xml:space="preserve"> </w:t>
      </w:r>
      <w:proofErr w:type="spellStart"/>
      <w:r>
        <w:t>erzuernete</w:t>
      </w:r>
      <w:proofErr w:type="spellEnd"/>
      <w:r>
        <w:t xml:space="preserve"> / oder </w:t>
      </w:r>
      <w:proofErr w:type="spellStart"/>
      <w:r>
        <w:t>ergerte</w:t>
      </w:r>
      <w:proofErr w:type="spellEnd"/>
      <w:r>
        <w:t xml:space="preserve">. </w:t>
      </w:r>
      <w:proofErr w:type="spellStart"/>
      <w:r>
        <w:t>Unnd</w:t>
      </w:r>
      <w:proofErr w:type="spellEnd"/>
      <w:r>
        <w:t xml:space="preserve"> kommen </w:t>
      </w:r>
      <w:proofErr w:type="spellStart"/>
      <w:r>
        <w:t>geleich</w:t>
      </w:r>
      <w:proofErr w:type="spellEnd"/>
      <w:r>
        <w:t xml:space="preserve"> </w:t>
      </w:r>
      <w:proofErr w:type="spellStart"/>
      <w:r>
        <w:t>darauß</w:t>
      </w:r>
      <w:proofErr w:type="spellEnd"/>
      <w:r>
        <w:t xml:space="preserve"> in den </w:t>
      </w:r>
      <w:proofErr w:type="spellStart"/>
      <w:r>
        <w:t>irthumb</w:t>
      </w:r>
      <w:proofErr w:type="spellEnd"/>
      <w:r>
        <w:t xml:space="preserve"> das sie sagen. Man </w:t>
      </w:r>
      <w:proofErr w:type="spellStart"/>
      <w:r>
        <w:t>sol</w:t>
      </w:r>
      <w:proofErr w:type="spellEnd"/>
      <w:r>
        <w:t xml:space="preserve"> auch den </w:t>
      </w:r>
      <w:proofErr w:type="spellStart"/>
      <w:r>
        <w:t>nechsten</w:t>
      </w:r>
      <w:proofErr w:type="spellEnd"/>
      <w:r>
        <w:t xml:space="preserve"> zu liebe </w:t>
      </w:r>
      <w:proofErr w:type="spellStart"/>
      <w:r>
        <w:t>dy</w:t>
      </w:r>
      <w:proofErr w:type="spellEnd"/>
      <w:r>
        <w:t xml:space="preserve"> ding lassen </w:t>
      </w:r>
      <w:proofErr w:type="spellStart"/>
      <w:r>
        <w:t>sten</w:t>
      </w:r>
      <w:proofErr w:type="spellEnd"/>
      <w:r>
        <w:t xml:space="preserve"> / die im zu </w:t>
      </w:r>
      <w:proofErr w:type="spellStart"/>
      <w:r>
        <w:t>ainen</w:t>
      </w:r>
      <w:proofErr w:type="spellEnd"/>
      <w:r>
        <w:t xml:space="preserve"> strick und </w:t>
      </w:r>
      <w:proofErr w:type="spellStart"/>
      <w:r>
        <w:t>ergernuß</w:t>
      </w:r>
      <w:proofErr w:type="spellEnd"/>
      <w:r>
        <w:t xml:space="preserve"> gelegt </w:t>
      </w:r>
      <w:proofErr w:type="spellStart"/>
      <w:r>
        <w:t>unn</w:t>
      </w:r>
      <w:proofErr w:type="spellEnd"/>
      <w:r>
        <w:t xml:space="preserve"> </w:t>
      </w:r>
      <w:proofErr w:type="spellStart"/>
      <w:r>
        <w:t>wid</w:t>
      </w:r>
      <w:proofErr w:type="spellEnd"/>
      <w:r>
        <w:t xml:space="preserve">’ </w:t>
      </w:r>
      <w:proofErr w:type="spellStart"/>
      <w:r>
        <w:t>got</w:t>
      </w:r>
      <w:proofErr w:type="spellEnd"/>
      <w:r>
        <w:t xml:space="preserve"> </w:t>
      </w:r>
      <w:proofErr w:type="spellStart"/>
      <w:r>
        <w:t>seind</w:t>
      </w:r>
      <w:proofErr w:type="spellEnd"/>
      <w:r>
        <w:t xml:space="preserve"> / als man </w:t>
      </w:r>
      <w:proofErr w:type="spellStart"/>
      <w:r>
        <w:t>yetz</w:t>
      </w:r>
      <w:proofErr w:type="spellEnd"/>
      <w:r>
        <w:t xml:space="preserve"> von den </w:t>
      </w:r>
      <w:proofErr w:type="spellStart"/>
      <w:r>
        <w:t>v’fluchten</w:t>
      </w:r>
      <w:proofErr w:type="spellEnd"/>
      <w:r>
        <w:t xml:space="preserve"> </w:t>
      </w:r>
      <w:proofErr w:type="spellStart"/>
      <w:r>
        <w:t>bildern</w:t>
      </w:r>
      <w:proofErr w:type="spellEnd"/>
      <w:r>
        <w:t xml:space="preserve"> spricht / das man sie soll lassen </w:t>
      </w:r>
      <w:proofErr w:type="spellStart"/>
      <w:r>
        <w:t>beleyben</w:t>
      </w:r>
      <w:proofErr w:type="spellEnd"/>
      <w:r>
        <w:t xml:space="preserve"> / auf das die </w:t>
      </w:r>
      <w:proofErr w:type="spellStart"/>
      <w:r>
        <w:t>unverstendigen</w:t>
      </w:r>
      <w:proofErr w:type="spellEnd"/>
      <w:r>
        <w:t xml:space="preserve"> </w:t>
      </w:r>
      <w:proofErr w:type="spellStart"/>
      <w:r>
        <w:t>nit</w:t>
      </w:r>
      <w:proofErr w:type="spellEnd"/>
      <w:r>
        <w:t xml:space="preserve"> betriebt </w:t>
      </w:r>
      <w:proofErr w:type="spellStart"/>
      <w:r>
        <w:t>od</w:t>
      </w:r>
      <w:proofErr w:type="spellEnd"/>
      <w:r>
        <w:t xml:space="preserve">’ </w:t>
      </w:r>
      <w:proofErr w:type="spellStart"/>
      <w:r>
        <w:t>geergert</w:t>
      </w:r>
      <w:proofErr w:type="spellEnd"/>
      <w:r>
        <w:t xml:space="preserve"> werden. </w:t>
      </w:r>
    </w:p>
    <w:p w14:paraId="135DC276" w14:textId="77777777" w:rsidR="00CD38CF" w:rsidRDefault="00CD38CF" w:rsidP="00CD38CF">
      <w:pPr>
        <w:pStyle w:val="StandardWeb"/>
      </w:pPr>
      <w:r>
        <w:t xml:space="preserve">In dem sinn </w:t>
      </w:r>
      <w:proofErr w:type="spellStart"/>
      <w:r>
        <w:t>ligt</w:t>
      </w:r>
      <w:proofErr w:type="spellEnd"/>
      <w:r>
        <w:t xml:space="preserve"> schier die </w:t>
      </w:r>
      <w:proofErr w:type="spellStart"/>
      <w:r>
        <w:t>gantz</w:t>
      </w:r>
      <w:proofErr w:type="spellEnd"/>
      <w:r>
        <w:t xml:space="preserve"> </w:t>
      </w:r>
      <w:proofErr w:type="spellStart"/>
      <w:r>
        <w:t>welt</w:t>
      </w:r>
      <w:proofErr w:type="spellEnd"/>
      <w:r>
        <w:t xml:space="preserve">. </w:t>
      </w:r>
      <w:proofErr w:type="spellStart"/>
      <w:r>
        <w:t>Unn</w:t>
      </w:r>
      <w:proofErr w:type="spellEnd"/>
      <w:r>
        <w:t xml:space="preserve"> </w:t>
      </w:r>
      <w:proofErr w:type="spellStart"/>
      <w:r>
        <w:t>yederman</w:t>
      </w:r>
      <w:proofErr w:type="spellEnd"/>
      <w:r>
        <w:t xml:space="preserve"> </w:t>
      </w:r>
      <w:proofErr w:type="spellStart"/>
      <w:r>
        <w:t>helt</w:t>
      </w:r>
      <w:proofErr w:type="spellEnd"/>
      <w:r>
        <w:t xml:space="preserve"> den </w:t>
      </w:r>
      <w:proofErr w:type="spellStart"/>
      <w:r>
        <w:t>spruch</w:t>
      </w:r>
      <w:proofErr w:type="spellEnd"/>
      <w:r>
        <w:t xml:space="preserve"> </w:t>
      </w:r>
      <w:proofErr w:type="spellStart"/>
      <w:r>
        <w:t>pauli</w:t>
      </w:r>
      <w:proofErr w:type="spellEnd"/>
      <w:r>
        <w:t xml:space="preserve"> </w:t>
      </w:r>
      <w:proofErr w:type="spellStart"/>
      <w:r>
        <w:t>darfür</w:t>
      </w:r>
      <w:proofErr w:type="spellEnd"/>
      <w:r>
        <w:t xml:space="preserve"> / als </w:t>
      </w:r>
      <w:proofErr w:type="spellStart"/>
      <w:r>
        <w:t>waer</w:t>
      </w:r>
      <w:proofErr w:type="spellEnd"/>
      <w:r>
        <w:t xml:space="preserve"> Paulus auch so </w:t>
      </w:r>
      <w:proofErr w:type="spellStart"/>
      <w:r>
        <w:t>nerrisch</w:t>
      </w:r>
      <w:proofErr w:type="spellEnd"/>
      <w:r>
        <w:t xml:space="preserve"> gewesen / </w:t>
      </w:r>
      <w:proofErr w:type="spellStart"/>
      <w:r>
        <w:t>dz</w:t>
      </w:r>
      <w:proofErr w:type="spellEnd"/>
      <w:r>
        <w:t xml:space="preserve"> er in solchen </w:t>
      </w:r>
      <w:proofErr w:type="spellStart"/>
      <w:r>
        <w:t>unn</w:t>
      </w:r>
      <w:proofErr w:type="spellEnd"/>
      <w:r>
        <w:t xml:space="preserve"> geleichen </w:t>
      </w:r>
      <w:proofErr w:type="spellStart"/>
      <w:r>
        <w:t>sachen</w:t>
      </w:r>
      <w:proofErr w:type="spellEnd"/>
      <w:r>
        <w:t xml:space="preserve"> lieber wider </w:t>
      </w:r>
      <w:proofErr w:type="spellStart"/>
      <w:r>
        <w:t>got</w:t>
      </w:r>
      <w:proofErr w:type="spellEnd"/>
      <w:r>
        <w:t xml:space="preserve"> sein </w:t>
      </w:r>
      <w:proofErr w:type="spellStart"/>
      <w:r>
        <w:t>wolt</w:t>
      </w:r>
      <w:proofErr w:type="spellEnd"/>
      <w:r>
        <w:t xml:space="preserve"> / dann </w:t>
      </w:r>
      <w:proofErr w:type="spellStart"/>
      <w:r>
        <w:t>flaischliche</w:t>
      </w:r>
      <w:proofErr w:type="spellEnd"/>
      <w:r>
        <w:t xml:space="preserve"> </w:t>
      </w:r>
      <w:proofErr w:type="spellStart"/>
      <w:r>
        <w:t>leüt</w:t>
      </w:r>
      <w:proofErr w:type="spellEnd"/>
      <w:r>
        <w:t xml:space="preserve"> betrieben / Nain / </w:t>
      </w:r>
      <w:proofErr w:type="spellStart"/>
      <w:r>
        <w:t>nit</w:t>
      </w:r>
      <w:proofErr w:type="spellEnd"/>
      <w:r>
        <w:t xml:space="preserve"> also / Dann / </w:t>
      </w:r>
      <w:proofErr w:type="spellStart"/>
      <w:r>
        <w:t>wa</w:t>
      </w:r>
      <w:proofErr w:type="spellEnd"/>
      <w:r>
        <w:t xml:space="preserve"> Paulus </w:t>
      </w:r>
      <w:proofErr w:type="spellStart"/>
      <w:r>
        <w:t>dise</w:t>
      </w:r>
      <w:proofErr w:type="spellEnd"/>
      <w:r>
        <w:t xml:space="preserve"> </w:t>
      </w:r>
      <w:proofErr w:type="spellStart"/>
      <w:r>
        <w:t>mainung</w:t>
      </w:r>
      <w:proofErr w:type="spellEnd"/>
      <w:r>
        <w:t xml:space="preserve"> </w:t>
      </w:r>
      <w:proofErr w:type="spellStart"/>
      <w:r>
        <w:t>hette</w:t>
      </w:r>
      <w:proofErr w:type="spellEnd"/>
      <w:r>
        <w:t xml:space="preserve"> gehabt / das er </w:t>
      </w:r>
      <w:proofErr w:type="spellStart"/>
      <w:r>
        <w:t>got</w:t>
      </w:r>
      <w:proofErr w:type="spellEnd"/>
      <w:r>
        <w:t xml:space="preserve"> </w:t>
      </w:r>
      <w:proofErr w:type="spellStart"/>
      <w:r>
        <w:t>ertzürnen</w:t>
      </w:r>
      <w:proofErr w:type="spellEnd"/>
      <w:r>
        <w:t xml:space="preserve"> / und den unweisen / oder </w:t>
      </w:r>
      <w:proofErr w:type="spellStart"/>
      <w:r>
        <w:t>untzüchtigen</w:t>
      </w:r>
      <w:proofErr w:type="spellEnd"/>
      <w:r>
        <w:t xml:space="preserve"> </w:t>
      </w:r>
      <w:proofErr w:type="spellStart"/>
      <w:r>
        <w:t>menschen</w:t>
      </w:r>
      <w:proofErr w:type="spellEnd"/>
      <w:r>
        <w:t xml:space="preserve"> </w:t>
      </w:r>
      <w:proofErr w:type="spellStart"/>
      <w:r>
        <w:t>wolgefallen</w:t>
      </w:r>
      <w:proofErr w:type="spellEnd"/>
      <w:r>
        <w:t xml:space="preserve"> </w:t>
      </w:r>
      <w:proofErr w:type="spellStart"/>
      <w:r>
        <w:t>woelt</w:t>
      </w:r>
      <w:proofErr w:type="spellEnd"/>
      <w:r>
        <w:t xml:space="preserve"> / so </w:t>
      </w:r>
      <w:proofErr w:type="spellStart"/>
      <w:r>
        <w:t>woelt</w:t>
      </w:r>
      <w:proofErr w:type="spellEnd"/>
      <w:r>
        <w:t xml:space="preserve"> </w:t>
      </w:r>
      <w:proofErr w:type="spellStart"/>
      <w:r>
        <w:t>ichs</w:t>
      </w:r>
      <w:proofErr w:type="spellEnd"/>
      <w:r>
        <w:t xml:space="preserve"> (in </w:t>
      </w:r>
      <w:proofErr w:type="spellStart"/>
      <w:r>
        <w:t>disem</w:t>
      </w:r>
      <w:proofErr w:type="spellEnd"/>
      <w:r>
        <w:t xml:space="preserve"> fall) mit Paulo </w:t>
      </w:r>
      <w:proofErr w:type="spellStart"/>
      <w:r>
        <w:t>nit</w:t>
      </w:r>
      <w:proofErr w:type="spellEnd"/>
      <w:r>
        <w:t xml:space="preserve"> halten / auch </w:t>
      </w:r>
      <w:proofErr w:type="spellStart"/>
      <w:r>
        <w:t>offentlich</w:t>
      </w:r>
      <w:proofErr w:type="spellEnd"/>
      <w:r>
        <w:t xml:space="preserve"> sprechen das Paulus leer / ungerecht </w:t>
      </w:r>
      <w:proofErr w:type="spellStart"/>
      <w:r>
        <w:t>were</w:t>
      </w:r>
      <w:proofErr w:type="spellEnd"/>
      <w:r>
        <w:t xml:space="preserve">. </w:t>
      </w:r>
      <w:proofErr w:type="spellStart"/>
      <w:r>
        <w:t>Unn</w:t>
      </w:r>
      <w:proofErr w:type="spellEnd"/>
      <w:r>
        <w:t xml:space="preserve"> das Paulus / nicht </w:t>
      </w:r>
      <w:proofErr w:type="spellStart"/>
      <w:r>
        <w:t>alain</w:t>
      </w:r>
      <w:proofErr w:type="spellEnd"/>
      <w:r>
        <w:t xml:space="preserve"> wider sich selbst sondern </w:t>
      </w:r>
      <w:proofErr w:type="spellStart"/>
      <w:r>
        <w:t>dartzu</w:t>
      </w:r>
      <w:proofErr w:type="spellEnd"/>
      <w:r>
        <w:t xml:space="preserve"> / wider Christum / </w:t>
      </w:r>
      <w:proofErr w:type="spellStart"/>
      <w:r>
        <w:t>unnd</w:t>
      </w:r>
      <w:proofErr w:type="spellEnd"/>
      <w:r>
        <w:t xml:space="preserve"> all Propheten </w:t>
      </w:r>
      <w:proofErr w:type="spellStart"/>
      <w:r>
        <w:t>unnd</w:t>
      </w:r>
      <w:proofErr w:type="spellEnd"/>
      <w:r>
        <w:t xml:space="preserve"> Apostel streben </w:t>
      </w:r>
      <w:proofErr w:type="spellStart"/>
      <w:r>
        <w:t>thaet</w:t>
      </w:r>
      <w:proofErr w:type="spellEnd"/>
      <w:r>
        <w:t xml:space="preserve">. </w:t>
      </w:r>
    </w:p>
    <w:p w14:paraId="0EF9F5AC" w14:textId="77777777" w:rsidR="00CD38CF" w:rsidRDefault="00CD38CF" w:rsidP="00CD38CF">
      <w:pPr>
        <w:pStyle w:val="StandardWeb"/>
      </w:pPr>
      <w:r>
        <w:t xml:space="preserve">Math. 10. Christus hat </w:t>
      </w:r>
      <w:proofErr w:type="spellStart"/>
      <w:r>
        <w:t>ain</w:t>
      </w:r>
      <w:proofErr w:type="spellEnd"/>
      <w:r>
        <w:t xml:space="preserve"> schwer bracht / und </w:t>
      </w:r>
      <w:proofErr w:type="spellStart"/>
      <w:r>
        <w:t>wil</w:t>
      </w:r>
      <w:proofErr w:type="spellEnd"/>
      <w:r>
        <w:t xml:space="preserve"> uns / in </w:t>
      </w:r>
      <w:proofErr w:type="spellStart"/>
      <w:r>
        <w:t>sonderhait</w:t>
      </w:r>
      <w:proofErr w:type="spellEnd"/>
      <w:r>
        <w:t xml:space="preserve"> / von solchen </w:t>
      </w:r>
      <w:proofErr w:type="spellStart"/>
      <w:r>
        <w:t>bruedern</w:t>
      </w:r>
      <w:proofErr w:type="spellEnd"/>
      <w:r>
        <w:t xml:space="preserve"> </w:t>
      </w:r>
      <w:proofErr w:type="spellStart"/>
      <w:r>
        <w:t>abschneyden</w:t>
      </w:r>
      <w:proofErr w:type="spellEnd"/>
      <w:r>
        <w:t xml:space="preserve"> / und </w:t>
      </w:r>
      <w:proofErr w:type="spellStart"/>
      <w:r>
        <w:t>taylen</w:t>
      </w:r>
      <w:proofErr w:type="spellEnd"/>
      <w:r>
        <w:t xml:space="preserve"> / die </w:t>
      </w:r>
      <w:proofErr w:type="spellStart"/>
      <w:r>
        <w:t>ain</w:t>
      </w:r>
      <w:proofErr w:type="spellEnd"/>
      <w:r>
        <w:t xml:space="preserve"> </w:t>
      </w:r>
      <w:proofErr w:type="spellStart"/>
      <w:r>
        <w:t>gotloses</w:t>
      </w:r>
      <w:proofErr w:type="spellEnd"/>
      <w:r>
        <w:t xml:space="preserve"> wesen und leben </w:t>
      </w:r>
      <w:proofErr w:type="spellStart"/>
      <w:r>
        <w:t>fueren</w:t>
      </w:r>
      <w:proofErr w:type="spellEnd"/>
      <w:r>
        <w:t xml:space="preserve">. Und spricht. Luc. 12. Welcher </w:t>
      </w:r>
      <w:proofErr w:type="spellStart"/>
      <w:r>
        <w:t>nit</w:t>
      </w:r>
      <w:proofErr w:type="spellEnd"/>
      <w:r>
        <w:t xml:space="preserve"> </w:t>
      </w:r>
      <w:proofErr w:type="spellStart"/>
      <w:r>
        <w:t>vater</w:t>
      </w:r>
      <w:proofErr w:type="spellEnd"/>
      <w:r>
        <w:t xml:space="preserve"> und </w:t>
      </w:r>
      <w:proofErr w:type="spellStart"/>
      <w:r>
        <w:t>mutter</w:t>
      </w:r>
      <w:proofErr w:type="spellEnd"/>
      <w:r>
        <w:t xml:space="preserve"> hasset / und mir </w:t>
      </w:r>
      <w:proofErr w:type="spellStart"/>
      <w:r>
        <w:t>nachvolgt</w:t>
      </w:r>
      <w:proofErr w:type="spellEnd"/>
      <w:r>
        <w:t xml:space="preserve"> / der </w:t>
      </w:r>
      <w:proofErr w:type="spellStart"/>
      <w:r>
        <w:t>kan</w:t>
      </w:r>
      <w:proofErr w:type="spellEnd"/>
      <w:r>
        <w:t xml:space="preserve"> oder mag mein </w:t>
      </w:r>
      <w:proofErr w:type="spellStart"/>
      <w:r>
        <w:t>diener</w:t>
      </w:r>
      <w:proofErr w:type="spellEnd"/>
      <w:r>
        <w:t xml:space="preserve"> nicht sein etc. </w:t>
      </w:r>
      <w:proofErr w:type="spellStart"/>
      <w:r>
        <w:t>Soellen</w:t>
      </w:r>
      <w:proofErr w:type="spellEnd"/>
      <w:r>
        <w:t xml:space="preserve"> wir </w:t>
      </w:r>
      <w:proofErr w:type="spellStart"/>
      <w:r>
        <w:t>vatter</w:t>
      </w:r>
      <w:proofErr w:type="spellEnd"/>
      <w:r>
        <w:t xml:space="preserve"> </w:t>
      </w:r>
      <w:proofErr w:type="spellStart"/>
      <w:r>
        <w:t>unnd</w:t>
      </w:r>
      <w:proofErr w:type="spellEnd"/>
      <w:r>
        <w:t xml:space="preserve"> </w:t>
      </w:r>
      <w:proofErr w:type="spellStart"/>
      <w:r>
        <w:t>mutter</w:t>
      </w:r>
      <w:proofErr w:type="spellEnd"/>
      <w:r>
        <w:t xml:space="preserve"> hassen / und </w:t>
      </w:r>
      <w:proofErr w:type="spellStart"/>
      <w:r>
        <w:t>inen</w:t>
      </w:r>
      <w:proofErr w:type="spellEnd"/>
      <w:r>
        <w:t xml:space="preserve"> </w:t>
      </w:r>
      <w:proofErr w:type="spellStart"/>
      <w:r>
        <w:t>nit</w:t>
      </w:r>
      <w:proofErr w:type="spellEnd"/>
      <w:r>
        <w:t xml:space="preserve"> zu gefallen leben / in allen stucken </w:t>
      </w:r>
      <w:proofErr w:type="spellStart"/>
      <w:r>
        <w:t>unn</w:t>
      </w:r>
      <w:proofErr w:type="spellEnd"/>
      <w:r>
        <w:t xml:space="preserve"> </w:t>
      </w:r>
      <w:proofErr w:type="spellStart"/>
      <w:r>
        <w:t>gleichwol</w:t>
      </w:r>
      <w:proofErr w:type="spellEnd"/>
      <w:r>
        <w:t xml:space="preserve"> / den </w:t>
      </w:r>
      <w:proofErr w:type="spellStart"/>
      <w:r>
        <w:t>gotlosen</w:t>
      </w:r>
      <w:proofErr w:type="spellEnd"/>
      <w:r>
        <w:t xml:space="preserve"> </w:t>
      </w:r>
      <w:proofErr w:type="spellStart"/>
      <w:r>
        <w:t>bruedern</w:t>
      </w:r>
      <w:proofErr w:type="spellEnd"/>
      <w:r>
        <w:t xml:space="preserve"> </w:t>
      </w:r>
      <w:proofErr w:type="spellStart"/>
      <w:r>
        <w:t>volgen</w:t>
      </w:r>
      <w:proofErr w:type="spellEnd"/>
      <w:r>
        <w:t xml:space="preserve"> / oder </w:t>
      </w:r>
      <w:proofErr w:type="spellStart"/>
      <w:r>
        <w:t>inen</w:t>
      </w:r>
      <w:proofErr w:type="spellEnd"/>
      <w:r>
        <w:t xml:space="preserve"> </w:t>
      </w:r>
      <w:proofErr w:type="spellStart"/>
      <w:r>
        <w:t>etwz</w:t>
      </w:r>
      <w:proofErr w:type="spellEnd"/>
      <w:r>
        <w:t xml:space="preserve"> wider </w:t>
      </w:r>
      <w:proofErr w:type="spellStart"/>
      <w:r>
        <w:t>gottes</w:t>
      </w:r>
      <w:proofErr w:type="spellEnd"/>
      <w:r>
        <w:t xml:space="preserve"> willen nachlassen / und </w:t>
      </w:r>
      <w:proofErr w:type="spellStart"/>
      <w:r>
        <w:t>verhengen</w:t>
      </w:r>
      <w:proofErr w:type="spellEnd"/>
      <w:r>
        <w:t xml:space="preserve">? </w:t>
      </w:r>
      <w:proofErr w:type="spellStart"/>
      <w:r>
        <w:t>Weyber</w:t>
      </w:r>
      <w:proofErr w:type="spellEnd"/>
      <w:r>
        <w:t xml:space="preserve"> und </w:t>
      </w:r>
      <w:proofErr w:type="spellStart"/>
      <w:r>
        <w:t>kinder</w:t>
      </w:r>
      <w:proofErr w:type="spellEnd"/>
      <w:r>
        <w:t xml:space="preserve"> / </w:t>
      </w:r>
      <w:proofErr w:type="spellStart"/>
      <w:r>
        <w:t>eltern</w:t>
      </w:r>
      <w:proofErr w:type="spellEnd"/>
      <w:r>
        <w:t xml:space="preserve"> und unsere aller </w:t>
      </w:r>
      <w:proofErr w:type="spellStart"/>
      <w:r>
        <w:t>nechste</w:t>
      </w:r>
      <w:proofErr w:type="spellEnd"/>
      <w:r>
        <w:t xml:space="preserve"> freund (die wir </w:t>
      </w:r>
      <w:proofErr w:type="spellStart"/>
      <w:r>
        <w:t>sunst</w:t>
      </w:r>
      <w:proofErr w:type="spellEnd"/>
      <w:r>
        <w:t xml:space="preserve"> schuldig </w:t>
      </w:r>
      <w:proofErr w:type="spellStart"/>
      <w:r>
        <w:t>seind</w:t>
      </w:r>
      <w:proofErr w:type="spellEnd"/>
      <w:r>
        <w:t xml:space="preserve"> zu </w:t>
      </w:r>
      <w:proofErr w:type="spellStart"/>
      <w:r>
        <w:t>eeren</w:t>
      </w:r>
      <w:proofErr w:type="spellEnd"/>
      <w:r>
        <w:t xml:space="preserve"> </w:t>
      </w:r>
      <w:proofErr w:type="spellStart"/>
      <w:r>
        <w:t>unn</w:t>
      </w:r>
      <w:proofErr w:type="spellEnd"/>
      <w:r>
        <w:t xml:space="preserve"> lieben) </w:t>
      </w:r>
      <w:proofErr w:type="spellStart"/>
      <w:r>
        <w:t>miessen</w:t>
      </w:r>
      <w:proofErr w:type="spellEnd"/>
      <w:r>
        <w:t xml:space="preserve"> wir </w:t>
      </w:r>
      <w:proofErr w:type="spellStart"/>
      <w:r>
        <w:t>umm</w:t>
      </w:r>
      <w:proofErr w:type="spellEnd"/>
      <w:r>
        <w:t xml:space="preserve"> </w:t>
      </w:r>
      <w:proofErr w:type="spellStart"/>
      <w:r>
        <w:t>gottes</w:t>
      </w:r>
      <w:proofErr w:type="spellEnd"/>
      <w:r>
        <w:t xml:space="preserve"> willen lassen. </w:t>
      </w:r>
      <w:proofErr w:type="spellStart"/>
      <w:r>
        <w:t>Soellen</w:t>
      </w:r>
      <w:proofErr w:type="spellEnd"/>
      <w:r>
        <w:t xml:space="preserve"> wir dann / durch die </w:t>
      </w:r>
      <w:proofErr w:type="spellStart"/>
      <w:r>
        <w:t>finger</w:t>
      </w:r>
      <w:proofErr w:type="spellEnd"/>
      <w:r>
        <w:t xml:space="preserve"> sehen und der losen </w:t>
      </w:r>
      <w:proofErr w:type="spellStart"/>
      <w:r>
        <w:t>brieder</w:t>
      </w:r>
      <w:proofErr w:type="spellEnd"/>
      <w:r>
        <w:t xml:space="preserve"> leben </w:t>
      </w:r>
      <w:proofErr w:type="spellStart"/>
      <w:r>
        <w:t>stercken</w:t>
      </w:r>
      <w:proofErr w:type="spellEnd"/>
      <w:r>
        <w:t xml:space="preserve"> / wider gotteslob </w:t>
      </w:r>
      <w:proofErr w:type="spellStart"/>
      <w:r>
        <w:t>unnd</w:t>
      </w:r>
      <w:proofErr w:type="spellEnd"/>
      <w:r>
        <w:t xml:space="preserve"> </w:t>
      </w:r>
      <w:proofErr w:type="spellStart"/>
      <w:r>
        <w:t>herligkait</w:t>
      </w:r>
      <w:proofErr w:type="spellEnd"/>
      <w:r>
        <w:t xml:space="preserve">. Gene. 3. </w:t>
      </w:r>
      <w:proofErr w:type="spellStart"/>
      <w:r>
        <w:t>Must</w:t>
      </w:r>
      <w:proofErr w:type="spellEnd"/>
      <w:r>
        <w:t xml:space="preserve"> </w:t>
      </w:r>
      <w:proofErr w:type="spellStart"/>
      <w:r>
        <w:t>nit</w:t>
      </w:r>
      <w:proofErr w:type="spellEnd"/>
      <w:r>
        <w:t xml:space="preserve"> </w:t>
      </w:r>
      <w:proofErr w:type="spellStart"/>
      <w:r>
        <w:t>Addam</w:t>
      </w:r>
      <w:proofErr w:type="spellEnd"/>
      <w:r>
        <w:t xml:space="preserve"> den garten des </w:t>
      </w:r>
      <w:proofErr w:type="spellStart"/>
      <w:r>
        <w:t>wollusts</w:t>
      </w:r>
      <w:proofErr w:type="spellEnd"/>
      <w:r>
        <w:t xml:space="preserve"> verlassen / </w:t>
      </w:r>
      <w:proofErr w:type="spellStart"/>
      <w:r>
        <w:t>darumb</w:t>
      </w:r>
      <w:proofErr w:type="spellEnd"/>
      <w:r>
        <w:t xml:space="preserve"> das er die </w:t>
      </w:r>
      <w:proofErr w:type="spellStart"/>
      <w:r>
        <w:t>stymm</w:t>
      </w:r>
      <w:proofErr w:type="spellEnd"/>
      <w:r>
        <w:t xml:space="preserve"> seines </w:t>
      </w:r>
      <w:proofErr w:type="spellStart"/>
      <w:r>
        <w:t>weibs</w:t>
      </w:r>
      <w:proofErr w:type="spellEnd"/>
      <w:r>
        <w:t xml:space="preserve"> </w:t>
      </w:r>
      <w:proofErr w:type="spellStart"/>
      <w:r>
        <w:t>mer</w:t>
      </w:r>
      <w:proofErr w:type="spellEnd"/>
      <w:r>
        <w:t xml:space="preserve"> </w:t>
      </w:r>
      <w:proofErr w:type="spellStart"/>
      <w:r>
        <w:t>hoert</w:t>
      </w:r>
      <w:proofErr w:type="spellEnd"/>
      <w:r>
        <w:t xml:space="preserve"> / dann </w:t>
      </w:r>
      <w:proofErr w:type="spellStart"/>
      <w:r>
        <w:t>gottes</w:t>
      </w:r>
      <w:proofErr w:type="spellEnd"/>
      <w:r>
        <w:t xml:space="preserve"> gebot? Und </w:t>
      </w:r>
      <w:proofErr w:type="spellStart"/>
      <w:r>
        <w:t>solt</w:t>
      </w:r>
      <w:proofErr w:type="spellEnd"/>
      <w:r>
        <w:t xml:space="preserve"> doch </w:t>
      </w:r>
      <w:proofErr w:type="spellStart"/>
      <w:r>
        <w:t>ains</w:t>
      </w:r>
      <w:proofErr w:type="spellEnd"/>
      <w:r>
        <w:t xml:space="preserve"> </w:t>
      </w:r>
      <w:proofErr w:type="spellStart"/>
      <w:r>
        <w:t>naerrischen</w:t>
      </w:r>
      <w:proofErr w:type="spellEnd"/>
      <w:r>
        <w:t xml:space="preserve"> </w:t>
      </w:r>
      <w:proofErr w:type="spellStart"/>
      <w:r>
        <w:t>bruders</w:t>
      </w:r>
      <w:proofErr w:type="spellEnd"/>
      <w:r>
        <w:t xml:space="preserve"> </w:t>
      </w:r>
      <w:proofErr w:type="spellStart"/>
      <w:r>
        <w:t>torhait</w:t>
      </w:r>
      <w:proofErr w:type="spellEnd"/>
      <w:r>
        <w:t xml:space="preserve"> / wider </w:t>
      </w:r>
      <w:proofErr w:type="spellStart"/>
      <w:r>
        <w:t>got</w:t>
      </w:r>
      <w:proofErr w:type="spellEnd"/>
      <w:r>
        <w:t xml:space="preserve"> sehen / und sie mit </w:t>
      </w:r>
      <w:proofErr w:type="spellStart"/>
      <w:r>
        <w:t>gleycher</w:t>
      </w:r>
      <w:proofErr w:type="spellEnd"/>
      <w:r>
        <w:t xml:space="preserve"> that / oder </w:t>
      </w:r>
      <w:proofErr w:type="spellStart"/>
      <w:r>
        <w:t>nachvolgung</w:t>
      </w:r>
      <w:proofErr w:type="spellEnd"/>
      <w:r>
        <w:t xml:space="preserve"> </w:t>
      </w:r>
      <w:proofErr w:type="spellStart"/>
      <w:r>
        <w:t>stercken</w:t>
      </w:r>
      <w:proofErr w:type="spellEnd"/>
      <w:r>
        <w:t xml:space="preserve"> / oder darein bewilligen? Wie </w:t>
      </w:r>
      <w:proofErr w:type="spellStart"/>
      <w:r>
        <w:t>bestiende</w:t>
      </w:r>
      <w:proofErr w:type="spellEnd"/>
      <w:r>
        <w:t xml:space="preserve"> </w:t>
      </w:r>
      <w:proofErr w:type="spellStart"/>
      <w:r>
        <w:t>dyser</w:t>
      </w:r>
      <w:proofErr w:type="spellEnd"/>
      <w:r>
        <w:t xml:space="preserve"> </w:t>
      </w:r>
      <w:proofErr w:type="spellStart"/>
      <w:r>
        <w:t>spruch</w:t>
      </w:r>
      <w:proofErr w:type="spellEnd"/>
      <w:r>
        <w:t xml:space="preserve"> Pauli. Gala. 1. Wann ich </w:t>
      </w:r>
      <w:proofErr w:type="spellStart"/>
      <w:r>
        <w:t>menschen</w:t>
      </w:r>
      <w:proofErr w:type="spellEnd"/>
      <w:r>
        <w:t xml:space="preserve"> gefallen </w:t>
      </w:r>
      <w:proofErr w:type="spellStart"/>
      <w:r>
        <w:t>wil</w:t>
      </w:r>
      <w:proofErr w:type="spellEnd"/>
      <w:r>
        <w:t xml:space="preserve"> / so </w:t>
      </w:r>
      <w:proofErr w:type="spellStart"/>
      <w:r>
        <w:t>kan</w:t>
      </w:r>
      <w:proofErr w:type="spellEnd"/>
      <w:r>
        <w:t xml:space="preserve"> ich </w:t>
      </w:r>
      <w:proofErr w:type="spellStart"/>
      <w:r>
        <w:t>kayn</w:t>
      </w:r>
      <w:proofErr w:type="spellEnd"/>
      <w:r>
        <w:t xml:space="preserve"> </w:t>
      </w:r>
      <w:proofErr w:type="spellStart"/>
      <w:r>
        <w:t>knecht</w:t>
      </w:r>
      <w:proofErr w:type="spellEnd"/>
      <w:r>
        <w:t xml:space="preserve"> </w:t>
      </w:r>
      <w:proofErr w:type="spellStart"/>
      <w:r>
        <w:t>gottes</w:t>
      </w:r>
      <w:proofErr w:type="spellEnd"/>
      <w:r>
        <w:t xml:space="preserve"> sein? Was bettet ich auch </w:t>
      </w:r>
      <w:proofErr w:type="spellStart"/>
      <w:r>
        <w:t>taeglich</w:t>
      </w:r>
      <w:proofErr w:type="spellEnd"/>
      <w:r>
        <w:t xml:space="preserve"> zu </w:t>
      </w:r>
      <w:proofErr w:type="spellStart"/>
      <w:r>
        <w:t>got</w:t>
      </w:r>
      <w:proofErr w:type="spellEnd"/>
      <w:r>
        <w:t xml:space="preserve">. Math. 6. Dein will </w:t>
      </w:r>
      <w:proofErr w:type="spellStart"/>
      <w:r>
        <w:t>geschech</w:t>
      </w:r>
      <w:proofErr w:type="spellEnd"/>
      <w:r>
        <w:t xml:space="preserve"> / wann ich den willen meines </w:t>
      </w:r>
      <w:proofErr w:type="spellStart"/>
      <w:r>
        <w:t>bruders</w:t>
      </w:r>
      <w:proofErr w:type="spellEnd"/>
      <w:r>
        <w:t xml:space="preserve"> / wider </w:t>
      </w:r>
      <w:proofErr w:type="spellStart"/>
      <w:r>
        <w:t>gottes</w:t>
      </w:r>
      <w:proofErr w:type="spellEnd"/>
      <w:r>
        <w:t xml:space="preserve"> / gestatten oder </w:t>
      </w:r>
      <w:proofErr w:type="spellStart"/>
      <w:r>
        <w:t>verthaedigen</w:t>
      </w:r>
      <w:proofErr w:type="spellEnd"/>
      <w:r>
        <w:t xml:space="preserve"> </w:t>
      </w:r>
      <w:proofErr w:type="spellStart"/>
      <w:r>
        <w:t>moecht</w:t>
      </w:r>
      <w:proofErr w:type="spellEnd"/>
      <w:r>
        <w:t xml:space="preserve">? </w:t>
      </w:r>
      <w:proofErr w:type="spellStart"/>
      <w:r>
        <w:t>unn</w:t>
      </w:r>
      <w:proofErr w:type="spellEnd"/>
      <w:r>
        <w:t xml:space="preserve"> </w:t>
      </w:r>
      <w:proofErr w:type="spellStart"/>
      <w:r>
        <w:t>wolt</w:t>
      </w:r>
      <w:proofErr w:type="spellEnd"/>
      <w:r>
        <w:t xml:space="preserve"> das </w:t>
      </w:r>
      <w:proofErr w:type="spellStart"/>
      <w:r>
        <w:t>boß</w:t>
      </w:r>
      <w:proofErr w:type="spellEnd"/>
      <w:r>
        <w:t xml:space="preserve"> / mutwillig </w:t>
      </w:r>
      <w:proofErr w:type="spellStart"/>
      <w:r>
        <w:t>verhengen</w:t>
      </w:r>
      <w:proofErr w:type="spellEnd"/>
      <w:r>
        <w:t xml:space="preserve"> / das ich von </w:t>
      </w:r>
      <w:proofErr w:type="spellStart"/>
      <w:r>
        <w:t>got</w:t>
      </w:r>
      <w:proofErr w:type="spellEnd"/>
      <w:r>
        <w:t xml:space="preserve"> </w:t>
      </w:r>
      <w:proofErr w:type="spellStart"/>
      <w:r>
        <w:t>bevelch</w:t>
      </w:r>
      <w:proofErr w:type="spellEnd"/>
      <w:r>
        <w:t xml:space="preserve"> </w:t>
      </w:r>
      <w:proofErr w:type="spellStart"/>
      <w:r>
        <w:t>het</w:t>
      </w:r>
      <w:proofErr w:type="spellEnd"/>
      <w:r>
        <w:t xml:space="preserve"> </w:t>
      </w:r>
      <w:proofErr w:type="spellStart"/>
      <w:r>
        <w:t>abzunemen</w:t>
      </w:r>
      <w:proofErr w:type="spellEnd"/>
      <w:r>
        <w:t xml:space="preserve">? sonderlich / wann </w:t>
      </w:r>
      <w:proofErr w:type="spellStart"/>
      <w:r>
        <w:t>ichs</w:t>
      </w:r>
      <w:proofErr w:type="spellEnd"/>
      <w:r>
        <w:t xml:space="preserve"> </w:t>
      </w:r>
      <w:proofErr w:type="spellStart"/>
      <w:r>
        <w:t>abnemen</w:t>
      </w:r>
      <w:proofErr w:type="spellEnd"/>
      <w:r>
        <w:t xml:space="preserve"> </w:t>
      </w:r>
      <w:proofErr w:type="spellStart"/>
      <w:r>
        <w:t>kündt</w:t>
      </w:r>
      <w:proofErr w:type="spellEnd"/>
      <w:r>
        <w:t xml:space="preserve">. </w:t>
      </w:r>
    </w:p>
    <w:p w14:paraId="265281EE" w14:textId="77777777" w:rsidR="00CD38CF" w:rsidRDefault="00CD38CF" w:rsidP="00CD38CF">
      <w:pPr>
        <w:pStyle w:val="StandardWeb"/>
      </w:pPr>
      <w:proofErr w:type="spellStart"/>
      <w:r>
        <w:t>Darumb</w:t>
      </w:r>
      <w:proofErr w:type="spellEnd"/>
      <w:r>
        <w:t xml:space="preserve"> sprich ich noch. Wann Paulus </w:t>
      </w:r>
      <w:proofErr w:type="spellStart"/>
      <w:r>
        <w:t>ain</w:t>
      </w:r>
      <w:proofErr w:type="spellEnd"/>
      <w:r>
        <w:t xml:space="preserve"> solchen stumpfen und </w:t>
      </w:r>
      <w:proofErr w:type="spellStart"/>
      <w:r>
        <w:t>widerchrsitlichen</w:t>
      </w:r>
      <w:proofErr w:type="spellEnd"/>
      <w:r>
        <w:t xml:space="preserve"> sin gehabt </w:t>
      </w:r>
      <w:proofErr w:type="spellStart"/>
      <w:r>
        <w:t>het</w:t>
      </w:r>
      <w:proofErr w:type="spellEnd"/>
      <w:r>
        <w:t xml:space="preserve"> / das er uns durch seine leer in die </w:t>
      </w:r>
      <w:proofErr w:type="spellStart"/>
      <w:r>
        <w:t>maynung</w:t>
      </w:r>
      <w:proofErr w:type="spellEnd"/>
      <w:r>
        <w:t xml:space="preserve"> / und an den </w:t>
      </w:r>
      <w:proofErr w:type="spellStart"/>
      <w:r>
        <w:t>ort</w:t>
      </w:r>
      <w:proofErr w:type="spellEnd"/>
      <w:r>
        <w:t xml:space="preserve"> bringen </w:t>
      </w:r>
      <w:proofErr w:type="spellStart"/>
      <w:r>
        <w:t>woelt</w:t>
      </w:r>
      <w:proofErr w:type="spellEnd"/>
      <w:r>
        <w:t xml:space="preserve"> / da wir </w:t>
      </w:r>
      <w:proofErr w:type="spellStart"/>
      <w:r>
        <w:t>leutten</w:t>
      </w:r>
      <w:proofErr w:type="spellEnd"/>
      <w:r>
        <w:t xml:space="preserve"> zugefallen / wider </w:t>
      </w:r>
      <w:proofErr w:type="spellStart"/>
      <w:r>
        <w:t>got</w:t>
      </w:r>
      <w:proofErr w:type="spellEnd"/>
      <w:r>
        <w:t xml:space="preserve"> handeln </w:t>
      </w:r>
      <w:proofErr w:type="spellStart"/>
      <w:r>
        <w:t>moechten</w:t>
      </w:r>
      <w:proofErr w:type="spellEnd"/>
      <w:r>
        <w:t xml:space="preserve"> / so </w:t>
      </w:r>
      <w:proofErr w:type="spellStart"/>
      <w:r>
        <w:t>woelt</w:t>
      </w:r>
      <w:proofErr w:type="spellEnd"/>
      <w:r>
        <w:t xml:space="preserve"> </w:t>
      </w:r>
      <w:proofErr w:type="spellStart"/>
      <w:r>
        <w:t>ichs</w:t>
      </w:r>
      <w:proofErr w:type="spellEnd"/>
      <w:r>
        <w:t xml:space="preserve"> mit im nicht halten. Und mich des brauchen / das er saget. Gala. 1. So ich selbst / oder </w:t>
      </w:r>
      <w:proofErr w:type="spellStart"/>
      <w:r>
        <w:t>ain</w:t>
      </w:r>
      <w:proofErr w:type="spellEnd"/>
      <w:r>
        <w:t xml:space="preserve"> Engel von </w:t>
      </w:r>
      <w:proofErr w:type="spellStart"/>
      <w:r>
        <w:t>hymel</w:t>
      </w:r>
      <w:proofErr w:type="spellEnd"/>
      <w:r>
        <w:t xml:space="preserve"> herab </w:t>
      </w:r>
      <w:proofErr w:type="spellStart"/>
      <w:r>
        <w:t>kemm</w:t>
      </w:r>
      <w:proofErr w:type="spellEnd"/>
      <w:r>
        <w:t xml:space="preserve"> / und </w:t>
      </w:r>
      <w:proofErr w:type="spellStart"/>
      <w:r>
        <w:t>leret</w:t>
      </w:r>
      <w:proofErr w:type="spellEnd"/>
      <w:r>
        <w:t xml:space="preserve"> anders / so </w:t>
      </w:r>
      <w:proofErr w:type="spellStart"/>
      <w:r>
        <w:t>sol</w:t>
      </w:r>
      <w:proofErr w:type="spellEnd"/>
      <w:r>
        <w:t xml:space="preserve"> er </w:t>
      </w:r>
      <w:proofErr w:type="spellStart"/>
      <w:r>
        <w:t>ain</w:t>
      </w:r>
      <w:proofErr w:type="spellEnd"/>
      <w:r>
        <w:t xml:space="preserve"> </w:t>
      </w:r>
      <w:proofErr w:type="spellStart"/>
      <w:r>
        <w:t>verbanter</w:t>
      </w:r>
      <w:proofErr w:type="spellEnd"/>
      <w:r>
        <w:t xml:space="preserve"> sein. </w:t>
      </w:r>
    </w:p>
    <w:p w14:paraId="464F5503" w14:textId="77777777" w:rsidR="00CD38CF" w:rsidRDefault="00CD38CF" w:rsidP="00CD38CF">
      <w:pPr>
        <w:pStyle w:val="StandardWeb"/>
      </w:pPr>
      <w:r>
        <w:t xml:space="preserve">Ich </w:t>
      </w:r>
      <w:proofErr w:type="spellStart"/>
      <w:r>
        <w:t>wolt</w:t>
      </w:r>
      <w:proofErr w:type="spellEnd"/>
      <w:r>
        <w:t xml:space="preserve"> auch frey / </w:t>
      </w:r>
      <w:proofErr w:type="spellStart"/>
      <w:r>
        <w:t>unnd</w:t>
      </w:r>
      <w:proofErr w:type="spellEnd"/>
      <w:r>
        <w:t xml:space="preserve"> nichts minder Paulum / dann </w:t>
      </w:r>
      <w:proofErr w:type="spellStart"/>
      <w:r>
        <w:t>ainen</w:t>
      </w:r>
      <w:proofErr w:type="spellEnd"/>
      <w:r>
        <w:t xml:space="preserve"> Engel richten. Dei weil Paulus selbst / mir / und </w:t>
      </w:r>
      <w:proofErr w:type="spellStart"/>
      <w:r>
        <w:t>yegklichem</w:t>
      </w:r>
      <w:proofErr w:type="spellEnd"/>
      <w:r>
        <w:t xml:space="preserve"> / </w:t>
      </w:r>
      <w:proofErr w:type="spellStart"/>
      <w:r>
        <w:t>ain</w:t>
      </w:r>
      <w:proofErr w:type="spellEnd"/>
      <w:r>
        <w:t xml:space="preserve"> solche macht geben hat / das wir Engel </w:t>
      </w:r>
      <w:proofErr w:type="spellStart"/>
      <w:r>
        <w:t>unn</w:t>
      </w:r>
      <w:proofErr w:type="spellEnd"/>
      <w:r>
        <w:t xml:space="preserve"> </w:t>
      </w:r>
      <w:proofErr w:type="spellStart"/>
      <w:r>
        <w:t>menschen</w:t>
      </w:r>
      <w:proofErr w:type="spellEnd"/>
      <w:r>
        <w:t xml:space="preserve"> verbannen </w:t>
      </w:r>
      <w:proofErr w:type="spellStart"/>
      <w:r>
        <w:t>duerffen</w:t>
      </w:r>
      <w:proofErr w:type="spellEnd"/>
      <w:r>
        <w:t xml:space="preserve"> / wo sie anders </w:t>
      </w:r>
      <w:proofErr w:type="spellStart"/>
      <w:r>
        <w:t>lereten</w:t>
      </w:r>
      <w:proofErr w:type="spellEnd"/>
      <w:r>
        <w:t xml:space="preserve"> dann </w:t>
      </w:r>
      <w:proofErr w:type="spellStart"/>
      <w:r>
        <w:t>gottes</w:t>
      </w:r>
      <w:proofErr w:type="spellEnd"/>
      <w:r>
        <w:t xml:space="preserve"> </w:t>
      </w:r>
      <w:proofErr w:type="spellStart"/>
      <w:r>
        <w:t>ware</w:t>
      </w:r>
      <w:proofErr w:type="spellEnd"/>
      <w:r>
        <w:t xml:space="preserve"> reden in halten. 1. Cor. 2. Der </w:t>
      </w:r>
      <w:proofErr w:type="spellStart"/>
      <w:r>
        <w:t>gaystlich</w:t>
      </w:r>
      <w:proofErr w:type="spellEnd"/>
      <w:r>
        <w:t xml:space="preserve"> ist (vom </w:t>
      </w:r>
      <w:proofErr w:type="spellStart"/>
      <w:r>
        <w:t>gayst</w:t>
      </w:r>
      <w:proofErr w:type="spellEnd"/>
      <w:r>
        <w:t xml:space="preserve"> </w:t>
      </w:r>
      <w:proofErr w:type="spellStart"/>
      <w:r>
        <w:t>gottes</w:t>
      </w:r>
      <w:proofErr w:type="spellEnd"/>
      <w:r>
        <w:t xml:space="preserve"> / und Christi) der vermag alle ding </w:t>
      </w:r>
      <w:proofErr w:type="spellStart"/>
      <w:r>
        <w:t>urtailen</w:t>
      </w:r>
      <w:proofErr w:type="spellEnd"/>
      <w:r>
        <w:t xml:space="preserve">. Die lebendigen </w:t>
      </w:r>
      <w:proofErr w:type="spellStart"/>
      <w:r>
        <w:t>unn</w:t>
      </w:r>
      <w:proofErr w:type="spellEnd"/>
      <w:r>
        <w:t xml:space="preserve"> die todten / so sich mit im besprechen. </w:t>
      </w:r>
      <w:proofErr w:type="spellStart"/>
      <w:r>
        <w:t>Darumb</w:t>
      </w:r>
      <w:proofErr w:type="spellEnd"/>
      <w:r>
        <w:t xml:space="preserve"> </w:t>
      </w:r>
      <w:proofErr w:type="spellStart"/>
      <w:r>
        <w:t>woelt</w:t>
      </w:r>
      <w:proofErr w:type="spellEnd"/>
      <w:r>
        <w:t xml:space="preserve"> ich der </w:t>
      </w:r>
      <w:proofErr w:type="spellStart"/>
      <w:r>
        <w:t>hayligkait</w:t>
      </w:r>
      <w:proofErr w:type="spellEnd"/>
      <w:r>
        <w:t xml:space="preserve"> Pauli / nicht schonen / wann er wider sich </w:t>
      </w:r>
      <w:proofErr w:type="spellStart"/>
      <w:r>
        <w:t>selbs</w:t>
      </w:r>
      <w:proofErr w:type="spellEnd"/>
      <w:r>
        <w:t xml:space="preserve"> oder wider Christus leer / wünschen oder schreiben </w:t>
      </w:r>
      <w:proofErr w:type="spellStart"/>
      <w:r>
        <w:t>doerfft</w:t>
      </w:r>
      <w:proofErr w:type="spellEnd"/>
      <w:r>
        <w:t xml:space="preserve">. </w:t>
      </w:r>
    </w:p>
    <w:p w14:paraId="6C7D2DDA" w14:textId="77777777" w:rsidR="00CD38CF" w:rsidRDefault="00CD38CF" w:rsidP="00CD38CF">
      <w:pPr>
        <w:pStyle w:val="StandardWeb"/>
      </w:pPr>
      <w:r>
        <w:t xml:space="preserve">Ich aber </w:t>
      </w:r>
      <w:proofErr w:type="spellStart"/>
      <w:r>
        <w:t>wayß</w:t>
      </w:r>
      <w:proofErr w:type="spellEnd"/>
      <w:r>
        <w:t xml:space="preserve"> / das die </w:t>
      </w:r>
      <w:proofErr w:type="spellStart"/>
      <w:r>
        <w:t>welt</w:t>
      </w:r>
      <w:proofErr w:type="spellEnd"/>
      <w:r>
        <w:t xml:space="preserve"> Paulo </w:t>
      </w:r>
      <w:proofErr w:type="spellStart"/>
      <w:r>
        <w:t>gewalt</w:t>
      </w:r>
      <w:proofErr w:type="spellEnd"/>
      <w:r>
        <w:t xml:space="preserve"> thut / </w:t>
      </w:r>
      <w:proofErr w:type="spellStart"/>
      <w:r>
        <w:t>unnd</w:t>
      </w:r>
      <w:proofErr w:type="spellEnd"/>
      <w:r>
        <w:t xml:space="preserve"> legt </w:t>
      </w:r>
      <w:proofErr w:type="spellStart"/>
      <w:r>
        <w:t>imm</w:t>
      </w:r>
      <w:proofErr w:type="spellEnd"/>
      <w:r>
        <w:t xml:space="preserve"> </w:t>
      </w:r>
      <w:proofErr w:type="spellStart"/>
      <w:r>
        <w:t>auff</w:t>
      </w:r>
      <w:proofErr w:type="spellEnd"/>
      <w:r>
        <w:t xml:space="preserve"> / das er </w:t>
      </w:r>
      <w:proofErr w:type="spellStart"/>
      <w:r>
        <w:t>nye</w:t>
      </w:r>
      <w:proofErr w:type="spellEnd"/>
      <w:r>
        <w:t xml:space="preserve"> gedacht hat. </w:t>
      </w:r>
      <w:proofErr w:type="spellStart"/>
      <w:r>
        <w:t>Naemlich</w:t>
      </w:r>
      <w:proofErr w:type="spellEnd"/>
      <w:r>
        <w:t xml:space="preserve"> </w:t>
      </w:r>
      <w:proofErr w:type="spellStart"/>
      <w:r>
        <w:t>ainen</w:t>
      </w:r>
      <w:proofErr w:type="spellEnd"/>
      <w:r>
        <w:t xml:space="preserve"> solchen widerchristlichen sinn / den Paulus / als </w:t>
      </w:r>
      <w:proofErr w:type="spellStart"/>
      <w:r>
        <w:t>ainen</w:t>
      </w:r>
      <w:proofErr w:type="spellEnd"/>
      <w:r>
        <w:t xml:space="preserve"> </w:t>
      </w:r>
      <w:proofErr w:type="spellStart"/>
      <w:r>
        <w:t>grewel</w:t>
      </w:r>
      <w:proofErr w:type="spellEnd"/>
      <w:r>
        <w:t xml:space="preserve"> fliehen </w:t>
      </w:r>
      <w:proofErr w:type="spellStart"/>
      <w:r>
        <w:t>wuerd</w:t>
      </w:r>
      <w:proofErr w:type="spellEnd"/>
      <w:r>
        <w:t xml:space="preserve"> / so er </w:t>
      </w:r>
      <w:proofErr w:type="spellStart"/>
      <w:r>
        <w:t>gegenwertigklich</w:t>
      </w:r>
      <w:proofErr w:type="spellEnd"/>
      <w:r>
        <w:t xml:space="preserve"> </w:t>
      </w:r>
      <w:proofErr w:type="spellStart"/>
      <w:r>
        <w:t>were</w:t>
      </w:r>
      <w:proofErr w:type="spellEnd"/>
      <w:r>
        <w:t xml:space="preserve"> / </w:t>
      </w:r>
      <w:proofErr w:type="spellStart"/>
      <w:r>
        <w:t>unn</w:t>
      </w:r>
      <w:proofErr w:type="spellEnd"/>
      <w:r>
        <w:t xml:space="preserve"> </w:t>
      </w:r>
      <w:proofErr w:type="spellStart"/>
      <w:r>
        <w:t>hoerdte</w:t>
      </w:r>
      <w:proofErr w:type="spellEnd"/>
      <w:r>
        <w:t xml:space="preserve"> </w:t>
      </w:r>
      <w:proofErr w:type="spellStart"/>
      <w:r>
        <w:t>imm</w:t>
      </w:r>
      <w:proofErr w:type="spellEnd"/>
      <w:r>
        <w:t xml:space="preserve"> </w:t>
      </w:r>
      <w:proofErr w:type="spellStart"/>
      <w:r>
        <w:t>ain</w:t>
      </w:r>
      <w:proofErr w:type="spellEnd"/>
      <w:r>
        <w:t xml:space="preserve"> solch </w:t>
      </w:r>
      <w:proofErr w:type="spellStart"/>
      <w:r>
        <w:t>boese</w:t>
      </w:r>
      <w:proofErr w:type="spellEnd"/>
      <w:r>
        <w:t xml:space="preserve"> leer / zumessen. Ich </w:t>
      </w:r>
      <w:proofErr w:type="spellStart"/>
      <w:r>
        <w:t>wayß</w:t>
      </w:r>
      <w:proofErr w:type="spellEnd"/>
      <w:r>
        <w:t xml:space="preserve"> das Paulus </w:t>
      </w:r>
      <w:proofErr w:type="spellStart"/>
      <w:r>
        <w:t>ainen</w:t>
      </w:r>
      <w:proofErr w:type="spellEnd"/>
      <w:r>
        <w:t xml:space="preserve"> andern </w:t>
      </w:r>
      <w:proofErr w:type="spellStart"/>
      <w:r>
        <w:t>synn</w:t>
      </w:r>
      <w:proofErr w:type="spellEnd"/>
      <w:r>
        <w:t xml:space="preserve"> / und </w:t>
      </w:r>
      <w:proofErr w:type="spellStart"/>
      <w:r>
        <w:t>maynung</w:t>
      </w:r>
      <w:proofErr w:type="spellEnd"/>
      <w:r>
        <w:t xml:space="preserve"> hat / </w:t>
      </w:r>
      <w:proofErr w:type="spellStart"/>
      <w:r>
        <w:t>auß</w:t>
      </w:r>
      <w:proofErr w:type="spellEnd"/>
      <w:r>
        <w:t xml:space="preserve"> der </w:t>
      </w:r>
      <w:proofErr w:type="spellStart"/>
      <w:r>
        <w:t>ursach</w:t>
      </w:r>
      <w:proofErr w:type="spellEnd"/>
      <w:r>
        <w:t xml:space="preserve"> / das er spricht. Roma. 9. Ich sag die </w:t>
      </w:r>
      <w:proofErr w:type="spellStart"/>
      <w:r>
        <w:t>warhait</w:t>
      </w:r>
      <w:proofErr w:type="spellEnd"/>
      <w:r>
        <w:t xml:space="preserve"> in Christo </w:t>
      </w:r>
      <w:proofErr w:type="spellStart"/>
      <w:r>
        <w:t>unnd</w:t>
      </w:r>
      <w:proofErr w:type="spellEnd"/>
      <w:r>
        <w:t xml:space="preserve"> ich </w:t>
      </w:r>
      <w:proofErr w:type="spellStart"/>
      <w:r>
        <w:t>leuge</w:t>
      </w:r>
      <w:proofErr w:type="spellEnd"/>
      <w:r>
        <w:t xml:space="preserve"> nicht. </w:t>
      </w:r>
      <w:proofErr w:type="spellStart"/>
      <w:r>
        <w:t>Unnd</w:t>
      </w:r>
      <w:proofErr w:type="spellEnd"/>
      <w:r>
        <w:t xml:space="preserve"> das gibt mir mein gewissen </w:t>
      </w:r>
      <w:proofErr w:type="spellStart"/>
      <w:r>
        <w:t>ain</w:t>
      </w:r>
      <w:proofErr w:type="spellEnd"/>
      <w:r>
        <w:t xml:space="preserve"> </w:t>
      </w:r>
      <w:proofErr w:type="spellStart"/>
      <w:r>
        <w:t>gezeugnis</w:t>
      </w:r>
      <w:proofErr w:type="spellEnd"/>
      <w:r>
        <w:t xml:space="preserve"> / durch den </w:t>
      </w:r>
      <w:proofErr w:type="spellStart"/>
      <w:r>
        <w:t>hayligen</w:t>
      </w:r>
      <w:proofErr w:type="spellEnd"/>
      <w:r>
        <w:t xml:space="preserve"> </w:t>
      </w:r>
      <w:proofErr w:type="spellStart"/>
      <w:r>
        <w:t>gayst</w:t>
      </w:r>
      <w:proofErr w:type="spellEnd"/>
      <w:r>
        <w:t xml:space="preserve"> / das ich </w:t>
      </w:r>
      <w:proofErr w:type="spellStart"/>
      <w:r>
        <w:t>ainen</w:t>
      </w:r>
      <w:proofErr w:type="spellEnd"/>
      <w:r>
        <w:t xml:space="preserve"> grossen und </w:t>
      </w:r>
      <w:proofErr w:type="spellStart"/>
      <w:r>
        <w:t>stetten</w:t>
      </w:r>
      <w:proofErr w:type="spellEnd"/>
      <w:r>
        <w:t xml:space="preserve"> </w:t>
      </w:r>
      <w:proofErr w:type="spellStart"/>
      <w:r>
        <w:t>schmertzen</w:t>
      </w:r>
      <w:proofErr w:type="spellEnd"/>
      <w:r>
        <w:t xml:space="preserve"> hab / in meinem </w:t>
      </w:r>
      <w:proofErr w:type="spellStart"/>
      <w:r>
        <w:t>hertzen</w:t>
      </w:r>
      <w:proofErr w:type="spellEnd"/>
      <w:r>
        <w:t xml:space="preserve"> / für meine </w:t>
      </w:r>
      <w:proofErr w:type="spellStart"/>
      <w:r>
        <w:t>brieder</w:t>
      </w:r>
      <w:proofErr w:type="spellEnd"/>
      <w:r>
        <w:t xml:space="preserve">. Ich </w:t>
      </w:r>
      <w:proofErr w:type="spellStart"/>
      <w:r>
        <w:t>hette</w:t>
      </w:r>
      <w:proofErr w:type="spellEnd"/>
      <w:r>
        <w:t xml:space="preserve"> mir selber gewünscht / </w:t>
      </w:r>
      <w:proofErr w:type="spellStart"/>
      <w:r>
        <w:t>ain</w:t>
      </w:r>
      <w:proofErr w:type="spellEnd"/>
      <w:r>
        <w:t xml:space="preserve"> </w:t>
      </w:r>
      <w:proofErr w:type="spellStart"/>
      <w:r>
        <w:t>verbanter</w:t>
      </w:r>
      <w:proofErr w:type="spellEnd"/>
      <w:r>
        <w:t xml:space="preserve"> zu sein / von Christo für meine </w:t>
      </w:r>
      <w:proofErr w:type="spellStart"/>
      <w:r>
        <w:t>brieder</w:t>
      </w:r>
      <w:proofErr w:type="spellEnd"/>
      <w:r>
        <w:t xml:space="preserve"> etc. </w:t>
      </w:r>
    </w:p>
    <w:p w14:paraId="1954F544" w14:textId="77777777" w:rsidR="00CD38CF" w:rsidRDefault="00CD38CF" w:rsidP="00CD38CF">
      <w:pPr>
        <w:pStyle w:val="StandardWeb"/>
      </w:pPr>
      <w:proofErr w:type="spellStart"/>
      <w:r>
        <w:t>Paululs</w:t>
      </w:r>
      <w:proofErr w:type="spellEnd"/>
      <w:r>
        <w:t xml:space="preserve"> spricht. Ich </w:t>
      </w:r>
      <w:proofErr w:type="spellStart"/>
      <w:r>
        <w:t>red</w:t>
      </w:r>
      <w:proofErr w:type="spellEnd"/>
      <w:r>
        <w:t xml:space="preserve"> die </w:t>
      </w:r>
      <w:proofErr w:type="spellStart"/>
      <w:r>
        <w:t>warhait</w:t>
      </w:r>
      <w:proofErr w:type="spellEnd"/>
      <w:r>
        <w:t xml:space="preserve"> in Christo / </w:t>
      </w:r>
      <w:proofErr w:type="spellStart"/>
      <w:r>
        <w:t>unn</w:t>
      </w:r>
      <w:proofErr w:type="spellEnd"/>
      <w:r>
        <w:t xml:space="preserve"> </w:t>
      </w:r>
      <w:proofErr w:type="spellStart"/>
      <w:r>
        <w:t>leug</w:t>
      </w:r>
      <w:proofErr w:type="spellEnd"/>
      <w:r>
        <w:t xml:space="preserve"> nicht. </w:t>
      </w:r>
      <w:proofErr w:type="spellStart"/>
      <w:r>
        <w:t>Darauff</w:t>
      </w:r>
      <w:proofErr w:type="spellEnd"/>
      <w:r>
        <w:t xml:space="preserve"> frag ich / </w:t>
      </w:r>
      <w:proofErr w:type="spellStart"/>
      <w:r>
        <w:t>obs</w:t>
      </w:r>
      <w:proofErr w:type="spellEnd"/>
      <w:r>
        <w:t xml:space="preserve"> </w:t>
      </w:r>
      <w:proofErr w:type="spellStart"/>
      <w:r>
        <w:t>müglich</w:t>
      </w:r>
      <w:proofErr w:type="spellEnd"/>
      <w:r>
        <w:t xml:space="preserve"> sey / </w:t>
      </w:r>
      <w:proofErr w:type="spellStart"/>
      <w:r>
        <w:t>dz</w:t>
      </w:r>
      <w:proofErr w:type="spellEnd"/>
      <w:r>
        <w:t xml:space="preserve"> </w:t>
      </w:r>
      <w:proofErr w:type="spellStart"/>
      <w:r>
        <w:t>ainer</w:t>
      </w:r>
      <w:proofErr w:type="spellEnd"/>
      <w:r>
        <w:t xml:space="preserve"> </w:t>
      </w:r>
      <w:proofErr w:type="spellStart"/>
      <w:r>
        <w:t>warhait</w:t>
      </w:r>
      <w:proofErr w:type="spellEnd"/>
      <w:r>
        <w:t xml:space="preserve"> in der </w:t>
      </w:r>
      <w:proofErr w:type="spellStart"/>
      <w:r>
        <w:t>warhait</w:t>
      </w:r>
      <w:proofErr w:type="spellEnd"/>
      <w:r>
        <w:t xml:space="preserve"> rede / und </w:t>
      </w:r>
      <w:proofErr w:type="spellStart"/>
      <w:r>
        <w:t>woelt</w:t>
      </w:r>
      <w:proofErr w:type="spellEnd"/>
      <w:r>
        <w:t xml:space="preserve"> </w:t>
      </w:r>
      <w:proofErr w:type="spellStart"/>
      <w:r>
        <w:t>imm</w:t>
      </w:r>
      <w:proofErr w:type="spellEnd"/>
      <w:r>
        <w:t xml:space="preserve"> etwas / seinem </w:t>
      </w:r>
      <w:proofErr w:type="spellStart"/>
      <w:r>
        <w:t>bruder</w:t>
      </w:r>
      <w:proofErr w:type="spellEnd"/>
      <w:r>
        <w:t xml:space="preserve"> zu </w:t>
      </w:r>
      <w:proofErr w:type="spellStart"/>
      <w:r>
        <w:t>wollust</w:t>
      </w:r>
      <w:proofErr w:type="spellEnd"/>
      <w:r>
        <w:t xml:space="preserve"> / wünschen / </w:t>
      </w:r>
      <w:proofErr w:type="spellStart"/>
      <w:r>
        <w:t>dz</w:t>
      </w:r>
      <w:proofErr w:type="spellEnd"/>
      <w:r>
        <w:t xml:space="preserve"> wider die </w:t>
      </w:r>
      <w:proofErr w:type="spellStart"/>
      <w:r>
        <w:t>warhait</w:t>
      </w:r>
      <w:proofErr w:type="spellEnd"/>
      <w:r>
        <w:t xml:space="preserve"> </w:t>
      </w:r>
      <w:proofErr w:type="spellStart"/>
      <w:r>
        <w:t>gottes</w:t>
      </w:r>
      <w:proofErr w:type="spellEnd"/>
      <w:r>
        <w:t xml:space="preserve"> wer: Wie </w:t>
      </w:r>
      <w:proofErr w:type="spellStart"/>
      <w:r>
        <w:t>kan</w:t>
      </w:r>
      <w:proofErr w:type="spellEnd"/>
      <w:r>
        <w:t xml:space="preserve"> der mit der </w:t>
      </w:r>
      <w:proofErr w:type="spellStart"/>
      <w:r>
        <w:t>warhait</w:t>
      </w:r>
      <w:proofErr w:type="spellEnd"/>
      <w:r>
        <w:t xml:space="preserve"> </w:t>
      </w:r>
      <w:proofErr w:type="spellStart"/>
      <w:r>
        <w:t>stoen</w:t>
      </w:r>
      <w:proofErr w:type="spellEnd"/>
      <w:r>
        <w:t xml:space="preserve"> / der wider die </w:t>
      </w:r>
      <w:proofErr w:type="spellStart"/>
      <w:r>
        <w:t>warhait</w:t>
      </w:r>
      <w:proofErr w:type="spellEnd"/>
      <w:r>
        <w:t xml:space="preserve"> stet? Weyl ich aber </w:t>
      </w:r>
      <w:proofErr w:type="spellStart"/>
      <w:r>
        <w:t>nit</w:t>
      </w:r>
      <w:proofErr w:type="spellEnd"/>
      <w:r>
        <w:t xml:space="preserve"> </w:t>
      </w:r>
      <w:proofErr w:type="spellStart"/>
      <w:r>
        <w:t>zweyfel</w:t>
      </w:r>
      <w:proofErr w:type="spellEnd"/>
      <w:r>
        <w:t xml:space="preserve"> / an dem / das Paulus / seinen gerechten </w:t>
      </w:r>
      <w:proofErr w:type="spellStart"/>
      <w:r>
        <w:t>schmertzen</w:t>
      </w:r>
      <w:proofErr w:type="spellEnd"/>
      <w:r>
        <w:t xml:space="preserve"> / in der </w:t>
      </w:r>
      <w:proofErr w:type="spellStart"/>
      <w:r>
        <w:t>warhait</w:t>
      </w:r>
      <w:proofErr w:type="spellEnd"/>
      <w:r>
        <w:t xml:space="preserve"> geklagt. Hab ich nicht </w:t>
      </w:r>
      <w:proofErr w:type="spellStart"/>
      <w:r>
        <w:t>zweifel</w:t>
      </w:r>
      <w:proofErr w:type="spellEnd"/>
      <w:r>
        <w:t xml:space="preserve"> / an dem / das / das </w:t>
      </w:r>
      <w:proofErr w:type="spellStart"/>
      <w:r>
        <w:t>leyden</w:t>
      </w:r>
      <w:proofErr w:type="spellEnd"/>
      <w:r>
        <w:t xml:space="preserve"> Pauli / und sein </w:t>
      </w:r>
      <w:proofErr w:type="spellStart"/>
      <w:r>
        <w:t>schmertzen</w:t>
      </w:r>
      <w:proofErr w:type="spellEnd"/>
      <w:r>
        <w:t xml:space="preserve"> / nach Christus </w:t>
      </w:r>
      <w:proofErr w:type="spellStart"/>
      <w:r>
        <w:t>beger</w:t>
      </w:r>
      <w:proofErr w:type="spellEnd"/>
      <w:r>
        <w:t xml:space="preserve"> / </w:t>
      </w:r>
      <w:proofErr w:type="spellStart"/>
      <w:r>
        <w:t>unnd</w:t>
      </w:r>
      <w:proofErr w:type="spellEnd"/>
      <w:r>
        <w:t xml:space="preserve"> </w:t>
      </w:r>
      <w:proofErr w:type="spellStart"/>
      <w:r>
        <w:t>nicth</w:t>
      </w:r>
      <w:proofErr w:type="spellEnd"/>
      <w:r>
        <w:t xml:space="preserve"> wider Christus willen gewest sey. Weyl er Christo / seine </w:t>
      </w:r>
      <w:proofErr w:type="spellStart"/>
      <w:r>
        <w:t>Israhelitische</w:t>
      </w:r>
      <w:proofErr w:type="spellEnd"/>
      <w:r>
        <w:t xml:space="preserve"> / gewinnen und </w:t>
      </w:r>
      <w:proofErr w:type="spellStart"/>
      <w:r>
        <w:t>anhengig</w:t>
      </w:r>
      <w:proofErr w:type="spellEnd"/>
      <w:r>
        <w:t xml:space="preserve"> machen </w:t>
      </w:r>
      <w:proofErr w:type="spellStart"/>
      <w:r>
        <w:t>wolt</w:t>
      </w:r>
      <w:proofErr w:type="spellEnd"/>
      <w:r>
        <w:t xml:space="preserve">. </w:t>
      </w:r>
    </w:p>
    <w:p w14:paraId="6B51E8EC" w14:textId="77777777" w:rsidR="00CD38CF" w:rsidRDefault="00CD38CF" w:rsidP="00CD38CF">
      <w:pPr>
        <w:pStyle w:val="StandardWeb"/>
      </w:pPr>
      <w:r>
        <w:t xml:space="preserve">Darzu gibt uns die </w:t>
      </w:r>
      <w:proofErr w:type="spellStart"/>
      <w:r>
        <w:t>hefftige</w:t>
      </w:r>
      <w:proofErr w:type="spellEnd"/>
      <w:r>
        <w:t xml:space="preserve"> </w:t>
      </w:r>
      <w:proofErr w:type="spellStart"/>
      <w:r>
        <w:t>betewrung</w:t>
      </w:r>
      <w:proofErr w:type="spellEnd"/>
      <w:r>
        <w:t xml:space="preserve"> / </w:t>
      </w:r>
      <w:proofErr w:type="spellStart"/>
      <w:r>
        <w:t>unn</w:t>
      </w:r>
      <w:proofErr w:type="spellEnd"/>
      <w:r>
        <w:t xml:space="preserve"> das schwind </w:t>
      </w:r>
      <w:proofErr w:type="spellStart"/>
      <w:r>
        <w:t>gezeugknis</w:t>
      </w:r>
      <w:proofErr w:type="spellEnd"/>
      <w:r>
        <w:t xml:space="preserve"> Pauli / </w:t>
      </w:r>
      <w:proofErr w:type="spellStart"/>
      <w:r>
        <w:t>ain</w:t>
      </w:r>
      <w:proofErr w:type="spellEnd"/>
      <w:r>
        <w:t xml:space="preserve"> </w:t>
      </w:r>
      <w:proofErr w:type="spellStart"/>
      <w:r>
        <w:t>anlayttung</w:t>
      </w:r>
      <w:proofErr w:type="spellEnd"/>
      <w:r>
        <w:t xml:space="preserve"> / was Paulus für </w:t>
      </w:r>
      <w:proofErr w:type="spellStart"/>
      <w:r>
        <w:t>ain</w:t>
      </w:r>
      <w:proofErr w:type="spellEnd"/>
      <w:r>
        <w:t xml:space="preserve"> </w:t>
      </w:r>
      <w:proofErr w:type="spellStart"/>
      <w:r>
        <w:t>leyden</w:t>
      </w:r>
      <w:proofErr w:type="spellEnd"/>
      <w:r>
        <w:t xml:space="preserve"> und </w:t>
      </w:r>
      <w:proofErr w:type="spellStart"/>
      <w:r>
        <w:t>schmertzen</w:t>
      </w:r>
      <w:proofErr w:type="spellEnd"/>
      <w:r>
        <w:t xml:space="preserve"> gehabt / und </w:t>
      </w:r>
      <w:proofErr w:type="spellStart"/>
      <w:r>
        <w:t>warumb</w:t>
      </w:r>
      <w:proofErr w:type="spellEnd"/>
      <w:r>
        <w:t xml:space="preserve"> er </w:t>
      </w:r>
      <w:proofErr w:type="spellStart"/>
      <w:r>
        <w:t>ain</w:t>
      </w:r>
      <w:proofErr w:type="spellEnd"/>
      <w:r>
        <w:t xml:space="preserve"> grosse und </w:t>
      </w:r>
      <w:proofErr w:type="spellStart"/>
      <w:r>
        <w:t>stette</w:t>
      </w:r>
      <w:proofErr w:type="spellEnd"/>
      <w:r>
        <w:t xml:space="preserve"> angst / </w:t>
      </w:r>
      <w:proofErr w:type="spellStart"/>
      <w:r>
        <w:t>leyde</w:t>
      </w:r>
      <w:proofErr w:type="spellEnd"/>
      <w:r>
        <w:t xml:space="preserve">. </w:t>
      </w:r>
      <w:proofErr w:type="spellStart"/>
      <w:r>
        <w:t>Naemlich</w:t>
      </w:r>
      <w:proofErr w:type="spellEnd"/>
      <w:r>
        <w:t xml:space="preserve"> / das sie Christum nicht erkennen und </w:t>
      </w:r>
      <w:proofErr w:type="spellStart"/>
      <w:r>
        <w:t>annemen</w:t>
      </w:r>
      <w:proofErr w:type="spellEnd"/>
      <w:r>
        <w:t xml:space="preserve"> </w:t>
      </w:r>
      <w:proofErr w:type="spellStart"/>
      <w:r>
        <w:t>wolten</w:t>
      </w:r>
      <w:proofErr w:type="spellEnd"/>
      <w:r>
        <w:t xml:space="preserve">. </w:t>
      </w:r>
      <w:proofErr w:type="spellStart"/>
      <w:r>
        <w:t>Derhalbn</w:t>
      </w:r>
      <w:proofErr w:type="spellEnd"/>
      <w:r>
        <w:t xml:space="preserve"> / spricht er. Roma. 9. Mein gewissen gibt mir </w:t>
      </w:r>
      <w:proofErr w:type="spellStart"/>
      <w:r>
        <w:t>gezeugknis</w:t>
      </w:r>
      <w:proofErr w:type="spellEnd"/>
      <w:r>
        <w:t xml:space="preserve"> / durch den </w:t>
      </w:r>
      <w:proofErr w:type="spellStart"/>
      <w:r>
        <w:t>hailigen</w:t>
      </w:r>
      <w:proofErr w:type="spellEnd"/>
      <w:r>
        <w:t xml:space="preserve"> </w:t>
      </w:r>
      <w:proofErr w:type="spellStart"/>
      <w:r>
        <w:t>gayst</w:t>
      </w:r>
      <w:proofErr w:type="spellEnd"/>
      <w:r>
        <w:t xml:space="preserve"> / das ich grossen </w:t>
      </w:r>
      <w:proofErr w:type="spellStart"/>
      <w:r>
        <w:t>schmertzen</w:t>
      </w:r>
      <w:proofErr w:type="spellEnd"/>
      <w:r>
        <w:t xml:space="preserve"> hab / für meine </w:t>
      </w:r>
      <w:proofErr w:type="spellStart"/>
      <w:r>
        <w:t>brieder</w:t>
      </w:r>
      <w:proofErr w:type="spellEnd"/>
      <w:r>
        <w:t xml:space="preserve">. Nicht in der </w:t>
      </w:r>
      <w:proofErr w:type="spellStart"/>
      <w:r>
        <w:t>maynung</w:t>
      </w:r>
      <w:proofErr w:type="spellEnd"/>
      <w:r>
        <w:t xml:space="preserve"> / das Paulus seiner vorigen rede vergessen </w:t>
      </w:r>
      <w:proofErr w:type="spellStart"/>
      <w:r>
        <w:t>het</w:t>
      </w:r>
      <w:proofErr w:type="spellEnd"/>
      <w:r>
        <w:t xml:space="preserve"> / die weil er </w:t>
      </w:r>
      <w:proofErr w:type="spellStart"/>
      <w:r>
        <w:t>kurtz</w:t>
      </w:r>
      <w:proofErr w:type="spellEnd"/>
      <w:r>
        <w:t xml:space="preserve"> da vor sprach. Roma. 8. Was </w:t>
      </w:r>
      <w:proofErr w:type="spellStart"/>
      <w:r>
        <w:t>kan</w:t>
      </w:r>
      <w:proofErr w:type="spellEnd"/>
      <w:r>
        <w:t xml:space="preserve"> uns von der liebe </w:t>
      </w:r>
      <w:proofErr w:type="spellStart"/>
      <w:r>
        <w:t>gotes</w:t>
      </w:r>
      <w:proofErr w:type="spellEnd"/>
      <w:r>
        <w:t xml:space="preserve"> </w:t>
      </w:r>
      <w:proofErr w:type="spellStart"/>
      <w:r>
        <w:t>schayden</w:t>
      </w:r>
      <w:proofErr w:type="spellEnd"/>
      <w:r>
        <w:t xml:space="preserve">: Der todt / </w:t>
      </w:r>
      <w:proofErr w:type="spellStart"/>
      <w:r>
        <w:t>dz</w:t>
      </w:r>
      <w:proofErr w:type="spellEnd"/>
      <w:r>
        <w:t xml:space="preserve"> leben? Gegenwertige dinge? zukünftige? Oder Engel? Oder ist </w:t>
      </w:r>
      <w:proofErr w:type="spellStart"/>
      <w:r>
        <w:t>irgent</w:t>
      </w:r>
      <w:proofErr w:type="spellEnd"/>
      <w:r>
        <w:t xml:space="preserve"> </w:t>
      </w:r>
      <w:proofErr w:type="spellStart"/>
      <w:r>
        <w:t>ain</w:t>
      </w:r>
      <w:proofErr w:type="spellEnd"/>
      <w:r>
        <w:t xml:space="preserve"> </w:t>
      </w:r>
      <w:proofErr w:type="spellStart"/>
      <w:r>
        <w:t>creatur</w:t>
      </w:r>
      <w:proofErr w:type="spellEnd"/>
      <w:r>
        <w:t xml:space="preserve"> so </w:t>
      </w:r>
      <w:proofErr w:type="spellStart"/>
      <w:r>
        <w:t>starck</w:t>
      </w:r>
      <w:proofErr w:type="spellEnd"/>
      <w:r>
        <w:t xml:space="preserve"> </w:t>
      </w:r>
      <w:proofErr w:type="spellStart"/>
      <w:r>
        <w:t>od</w:t>
      </w:r>
      <w:proofErr w:type="spellEnd"/>
      <w:r>
        <w:t xml:space="preserve">’ </w:t>
      </w:r>
      <w:proofErr w:type="spellStart"/>
      <w:r>
        <w:t>koestlich</w:t>
      </w:r>
      <w:proofErr w:type="spellEnd"/>
      <w:r>
        <w:t xml:space="preserve"> / das sie uns / von der liebe Gottes / </w:t>
      </w:r>
      <w:proofErr w:type="spellStart"/>
      <w:r>
        <w:t>absündern</w:t>
      </w:r>
      <w:proofErr w:type="spellEnd"/>
      <w:r>
        <w:t xml:space="preserve"> mag welche ist in Christo </w:t>
      </w:r>
      <w:proofErr w:type="spellStart"/>
      <w:r>
        <w:t>Jhesu</w:t>
      </w:r>
      <w:proofErr w:type="spellEnd"/>
      <w:r>
        <w:t xml:space="preserve">? </w:t>
      </w:r>
      <w:proofErr w:type="spellStart"/>
      <w:r>
        <w:t>Solt</w:t>
      </w:r>
      <w:proofErr w:type="spellEnd"/>
      <w:r>
        <w:t xml:space="preserve"> ich glauben / das Paulus von Christo / </w:t>
      </w:r>
      <w:proofErr w:type="spellStart"/>
      <w:r>
        <w:t>ain</w:t>
      </w:r>
      <w:proofErr w:type="spellEnd"/>
      <w:r>
        <w:t xml:space="preserve"> widerspenstiger bann / oder in der achte Christi / seyn </w:t>
      </w:r>
      <w:proofErr w:type="spellStart"/>
      <w:r>
        <w:t>woelt</w:t>
      </w:r>
      <w:proofErr w:type="spellEnd"/>
      <w:r>
        <w:t xml:space="preserve"> / </w:t>
      </w:r>
      <w:proofErr w:type="spellStart"/>
      <w:r>
        <w:t>umb</w:t>
      </w:r>
      <w:proofErr w:type="spellEnd"/>
      <w:r>
        <w:t xml:space="preserve"> der </w:t>
      </w:r>
      <w:proofErr w:type="spellStart"/>
      <w:r>
        <w:t>brieder</w:t>
      </w:r>
      <w:proofErr w:type="spellEnd"/>
      <w:r>
        <w:t xml:space="preserve"> willen des </w:t>
      </w:r>
      <w:proofErr w:type="spellStart"/>
      <w:r>
        <w:t>flaisches</w:t>
      </w:r>
      <w:proofErr w:type="spellEnd"/>
      <w:r>
        <w:t xml:space="preserve"> / wann er </w:t>
      </w:r>
      <w:proofErr w:type="spellStart"/>
      <w:r>
        <w:t>kurtz</w:t>
      </w:r>
      <w:proofErr w:type="spellEnd"/>
      <w:r>
        <w:t xml:space="preserve"> zuvor saget / das in weder </w:t>
      </w:r>
      <w:proofErr w:type="spellStart"/>
      <w:r>
        <w:t>engel</w:t>
      </w:r>
      <w:proofErr w:type="spellEnd"/>
      <w:r>
        <w:t xml:space="preserve"> / noch </w:t>
      </w:r>
      <w:proofErr w:type="spellStart"/>
      <w:r>
        <w:t>irgent</w:t>
      </w:r>
      <w:proofErr w:type="spellEnd"/>
      <w:r>
        <w:t xml:space="preserve"> </w:t>
      </w:r>
      <w:proofErr w:type="spellStart"/>
      <w:r>
        <w:t>ain</w:t>
      </w:r>
      <w:proofErr w:type="spellEnd"/>
      <w:r>
        <w:t xml:space="preserve"> </w:t>
      </w:r>
      <w:proofErr w:type="spellStart"/>
      <w:r>
        <w:t>creatur</w:t>
      </w:r>
      <w:proofErr w:type="spellEnd"/>
      <w:r>
        <w:t xml:space="preserve"> / von der liebe Christi </w:t>
      </w:r>
      <w:proofErr w:type="spellStart"/>
      <w:r>
        <w:t>schayden</w:t>
      </w:r>
      <w:proofErr w:type="spellEnd"/>
      <w:r>
        <w:t xml:space="preserve"> vermag. Es ist </w:t>
      </w:r>
      <w:proofErr w:type="spellStart"/>
      <w:r>
        <w:t>wol</w:t>
      </w:r>
      <w:proofErr w:type="spellEnd"/>
      <w:r>
        <w:t xml:space="preserve"> war / das Paulus </w:t>
      </w:r>
      <w:proofErr w:type="spellStart"/>
      <w:r>
        <w:t>ain</w:t>
      </w:r>
      <w:proofErr w:type="spellEnd"/>
      <w:r>
        <w:t xml:space="preserve"> </w:t>
      </w:r>
      <w:proofErr w:type="spellStart"/>
      <w:r>
        <w:t>verbanter</w:t>
      </w:r>
      <w:proofErr w:type="spellEnd"/>
      <w:r>
        <w:t xml:space="preserve"> </w:t>
      </w:r>
      <w:proofErr w:type="spellStart"/>
      <w:r>
        <w:t>begert</w:t>
      </w:r>
      <w:proofErr w:type="spellEnd"/>
      <w:r>
        <w:t xml:space="preserve"> zu sein / </w:t>
      </w:r>
      <w:proofErr w:type="spellStart"/>
      <w:r>
        <w:t>vonn</w:t>
      </w:r>
      <w:proofErr w:type="spellEnd"/>
      <w:r>
        <w:t xml:space="preserve"> Christo / </w:t>
      </w:r>
      <w:proofErr w:type="spellStart"/>
      <w:r>
        <w:t>umb</w:t>
      </w:r>
      <w:proofErr w:type="spellEnd"/>
      <w:r>
        <w:t xml:space="preserve"> </w:t>
      </w:r>
      <w:proofErr w:type="spellStart"/>
      <w:r>
        <w:t>ainer</w:t>
      </w:r>
      <w:proofErr w:type="spellEnd"/>
      <w:r>
        <w:t xml:space="preserve"> </w:t>
      </w:r>
      <w:proofErr w:type="spellStart"/>
      <w:r>
        <w:t>Israhelitischen</w:t>
      </w:r>
      <w:proofErr w:type="spellEnd"/>
      <w:r>
        <w:t xml:space="preserve"> </w:t>
      </w:r>
      <w:proofErr w:type="spellStart"/>
      <w:r>
        <w:t>creatur</w:t>
      </w:r>
      <w:proofErr w:type="spellEnd"/>
      <w:r>
        <w:t xml:space="preserve"> willen. Das aber / ist nicht war / das er von Christo / </w:t>
      </w:r>
      <w:proofErr w:type="spellStart"/>
      <w:r>
        <w:t>stoen</w:t>
      </w:r>
      <w:proofErr w:type="spellEnd"/>
      <w:r>
        <w:t xml:space="preserve"> / </w:t>
      </w:r>
      <w:proofErr w:type="spellStart"/>
      <w:r>
        <w:t>unn</w:t>
      </w:r>
      <w:proofErr w:type="spellEnd"/>
      <w:r>
        <w:t xml:space="preserve"> wider Christum sein </w:t>
      </w:r>
      <w:proofErr w:type="spellStart"/>
      <w:r>
        <w:t>wolt</w:t>
      </w:r>
      <w:proofErr w:type="spellEnd"/>
      <w:r>
        <w:t xml:space="preserve">. </w:t>
      </w:r>
      <w:proofErr w:type="spellStart"/>
      <w:r>
        <w:t>Darumb</w:t>
      </w:r>
      <w:proofErr w:type="spellEnd"/>
      <w:r>
        <w:t xml:space="preserve"> </w:t>
      </w:r>
      <w:proofErr w:type="spellStart"/>
      <w:r>
        <w:t>miessen</w:t>
      </w:r>
      <w:proofErr w:type="spellEnd"/>
      <w:r>
        <w:t xml:space="preserve"> wir / den sinn Pauli / recht </w:t>
      </w:r>
      <w:proofErr w:type="spellStart"/>
      <w:r>
        <w:t>versten</w:t>
      </w:r>
      <w:proofErr w:type="spellEnd"/>
      <w:r>
        <w:t xml:space="preserve"> und mit nichten Paulum wider Christum stellen. </w:t>
      </w:r>
    </w:p>
    <w:p w14:paraId="4061A0EB" w14:textId="77777777" w:rsidR="00CD38CF" w:rsidRDefault="00CD38CF" w:rsidP="00CD38CF">
      <w:pPr>
        <w:pStyle w:val="StandardWeb"/>
      </w:pPr>
      <w:r>
        <w:t xml:space="preserve">Welcher </w:t>
      </w:r>
      <w:proofErr w:type="spellStart"/>
      <w:r>
        <w:t>achtung</w:t>
      </w:r>
      <w:proofErr w:type="spellEnd"/>
      <w:r>
        <w:t xml:space="preserve"> hat / </w:t>
      </w:r>
      <w:proofErr w:type="spellStart"/>
      <w:r>
        <w:t>auff</w:t>
      </w:r>
      <w:proofErr w:type="spellEnd"/>
      <w:r>
        <w:t xml:space="preserve"> die </w:t>
      </w:r>
      <w:proofErr w:type="spellStart"/>
      <w:r>
        <w:t>ursachen</w:t>
      </w:r>
      <w:proofErr w:type="spellEnd"/>
      <w:r>
        <w:t xml:space="preserve"> / der </w:t>
      </w:r>
      <w:proofErr w:type="spellStart"/>
      <w:r>
        <w:t>hayligen</w:t>
      </w:r>
      <w:proofErr w:type="spellEnd"/>
      <w:r>
        <w:t xml:space="preserve"> reden / so </w:t>
      </w:r>
      <w:proofErr w:type="spellStart"/>
      <w:r>
        <w:t>gottes</w:t>
      </w:r>
      <w:proofErr w:type="spellEnd"/>
      <w:r>
        <w:t xml:space="preserve"> </w:t>
      </w:r>
      <w:proofErr w:type="spellStart"/>
      <w:r>
        <w:t>knecht</w:t>
      </w:r>
      <w:proofErr w:type="spellEnd"/>
      <w:r>
        <w:t xml:space="preserve"> gesetzt haben / der </w:t>
      </w:r>
      <w:proofErr w:type="spellStart"/>
      <w:r>
        <w:t>geet</w:t>
      </w:r>
      <w:proofErr w:type="spellEnd"/>
      <w:r>
        <w:t xml:space="preserve"> </w:t>
      </w:r>
      <w:proofErr w:type="spellStart"/>
      <w:r>
        <w:t>wol</w:t>
      </w:r>
      <w:proofErr w:type="spellEnd"/>
      <w:r>
        <w:t xml:space="preserve"> / </w:t>
      </w:r>
      <w:proofErr w:type="spellStart"/>
      <w:r>
        <w:t>unnd</w:t>
      </w:r>
      <w:proofErr w:type="spellEnd"/>
      <w:r>
        <w:t xml:space="preserve"> on </w:t>
      </w:r>
      <w:proofErr w:type="spellStart"/>
      <w:r>
        <w:t>beschwerung</w:t>
      </w:r>
      <w:proofErr w:type="spellEnd"/>
      <w:r>
        <w:t xml:space="preserve">. Die </w:t>
      </w:r>
      <w:proofErr w:type="spellStart"/>
      <w:r>
        <w:t>ursach</w:t>
      </w:r>
      <w:proofErr w:type="spellEnd"/>
      <w:r>
        <w:t xml:space="preserve"> aber / steckt </w:t>
      </w:r>
      <w:proofErr w:type="spellStart"/>
      <w:r>
        <w:t>etwan</w:t>
      </w:r>
      <w:proofErr w:type="spellEnd"/>
      <w:r>
        <w:t xml:space="preserve"> </w:t>
      </w:r>
      <w:proofErr w:type="spellStart"/>
      <w:r>
        <w:t>tieff</w:t>
      </w:r>
      <w:proofErr w:type="spellEnd"/>
      <w:r>
        <w:t xml:space="preserve"> </w:t>
      </w:r>
      <w:proofErr w:type="spellStart"/>
      <w:r>
        <w:t>under</w:t>
      </w:r>
      <w:proofErr w:type="spellEnd"/>
      <w:r>
        <w:t xml:space="preserve"> dem </w:t>
      </w:r>
      <w:proofErr w:type="spellStart"/>
      <w:r>
        <w:t>buchstaben</w:t>
      </w:r>
      <w:proofErr w:type="spellEnd"/>
      <w:r>
        <w:t xml:space="preserve"> / und also </w:t>
      </w:r>
      <w:proofErr w:type="spellStart"/>
      <w:r>
        <w:t>tieff</w:t>
      </w:r>
      <w:proofErr w:type="spellEnd"/>
      <w:r>
        <w:t xml:space="preserve"> </w:t>
      </w:r>
      <w:proofErr w:type="spellStart"/>
      <w:r>
        <w:t>unnd</w:t>
      </w:r>
      <w:proofErr w:type="spellEnd"/>
      <w:r>
        <w:t xml:space="preserve"> verdeckt / das sie </w:t>
      </w:r>
      <w:proofErr w:type="spellStart"/>
      <w:r>
        <w:t>kayn</w:t>
      </w:r>
      <w:proofErr w:type="spellEnd"/>
      <w:r>
        <w:t xml:space="preserve"> menschlich </w:t>
      </w:r>
      <w:proofErr w:type="spellStart"/>
      <w:r>
        <w:t>aug</w:t>
      </w:r>
      <w:proofErr w:type="spellEnd"/>
      <w:r>
        <w:t xml:space="preserve"> gesehen </w:t>
      </w:r>
      <w:proofErr w:type="spellStart"/>
      <w:r>
        <w:t>kan</w:t>
      </w:r>
      <w:proofErr w:type="spellEnd"/>
      <w:r>
        <w:t xml:space="preserve">. </w:t>
      </w:r>
      <w:proofErr w:type="spellStart"/>
      <w:r>
        <w:t>Alhie</w:t>
      </w:r>
      <w:proofErr w:type="spellEnd"/>
      <w:r>
        <w:t xml:space="preserve"> aber / ist sie </w:t>
      </w:r>
      <w:proofErr w:type="spellStart"/>
      <w:r>
        <w:t>nit</w:t>
      </w:r>
      <w:proofErr w:type="spellEnd"/>
      <w:r>
        <w:t xml:space="preserve"> so </w:t>
      </w:r>
      <w:proofErr w:type="spellStart"/>
      <w:r>
        <w:t>tieff</w:t>
      </w:r>
      <w:proofErr w:type="spellEnd"/>
      <w:r>
        <w:t xml:space="preserve"> / oder </w:t>
      </w:r>
      <w:proofErr w:type="spellStart"/>
      <w:r>
        <w:t>vermaentelt</w:t>
      </w:r>
      <w:proofErr w:type="spellEnd"/>
      <w:r>
        <w:t xml:space="preserve">. </w:t>
      </w:r>
    </w:p>
    <w:p w14:paraId="7C672285" w14:textId="77777777" w:rsidR="00CD38CF" w:rsidRDefault="00CD38CF" w:rsidP="00CD38CF">
      <w:pPr>
        <w:pStyle w:val="StandardWeb"/>
      </w:pPr>
      <w:proofErr w:type="spellStart"/>
      <w:r>
        <w:t>Ursach</w:t>
      </w:r>
      <w:proofErr w:type="spellEnd"/>
      <w:r>
        <w:t xml:space="preserve"> der erlitten </w:t>
      </w:r>
      <w:proofErr w:type="spellStart"/>
      <w:r>
        <w:t>schmertzen</w:t>
      </w:r>
      <w:proofErr w:type="spellEnd"/>
      <w:r>
        <w:t xml:space="preserve"> Pauli / ist </w:t>
      </w:r>
      <w:proofErr w:type="spellStart"/>
      <w:r>
        <w:t>dise</w:t>
      </w:r>
      <w:proofErr w:type="spellEnd"/>
      <w:r>
        <w:t xml:space="preserve">. Das Christus den Juden in </w:t>
      </w:r>
      <w:proofErr w:type="spellStart"/>
      <w:r>
        <w:t>sonderhait</w:t>
      </w:r>
      <w:proofErr w:type="spellEnd"/>
      <w:r>
        <w:t xml:space="preserve"> / zu </w:t>
      </w:r>
      <w:proofErr w:type="spellStart"/>
      <w:r>
        <w:t>hayle</w:t>
      </w:r>
      <w:proofErr w:type="spellEnd"/>
      <w:r>
        <w:t xml:space="preserve"> und </w:t>
      </w:r>
      <w:proofErr w:type="spellStart"/>
      <w:r>
        <w:t>säligkait</w:t>
      </w:r>
      <w:proofErr w:type="spellEnd"/>
      <w:r>
        <w:t xml:space="preserve"> / kommen war / und das </w:t>
      </w:r>
      <w:proofErr w:type="spellStart"/>
      <w:r>
        <w:t>got</w:t>
      </w:r>
      <w:proofErr w:type="spellEnd"/>
      <w:r>
        <w:t xml:space="preserve"> sein </w:t>
      </w:r>
      <w:proofErr w:type="spellStart"/>
      <w:r>
        <w:t>überschwenckliche</w:t>
      </w:r>
      <w:proofErr w:type="spellEnd"/>
      <w:r>
        <w:t xml:space="preserve"> / und </w:t>
      </w:r>
      <w:proofErr w:type="spellStart"/>
      <w:r>
        <w:t>vaetterliche</w:t>
      </w:r>
      <w:proofErr w:type="spellEnd"/>
      <w:r>
        <w:t xml:space="preserve"> liebe gegen den Juden / bezeuget / das er seinen </w:t>
      </w:r>
      <w:proofErr w:type="spellStart"/>
      <w:r>
        <w:t>son</w:t>
      </w:r>
      <w:proofErr w:type="spellEnd"/>
      <w:r>
        <w:t xml:space="preserve"> </w:t>
      </w:r>
      <w:proofErr w:type="spellStart"/>
      <w:r>
        <w:t>umb</w:t>
      </w:r>
      <w:proofErr w:type="spellEnd"/>
      <w:r>
        <w:t xml:space="preserve"> </w:t>
      </w:r>
      <w:proofErr w:type="spellStart"/>
      <w:r>
        <w:t>ir</w:t>
      </w:r>
      <w:proofErr w:type="spellEnd"/>
      <w:r>
        <w:t xml:space="preserve"> </w:t>
      </w:r>
      <w:proofErr w:type="spellStart"/>
      <w:r>
        <w:t>erloesung</w:t>
      </w:r>
      <w:proofErr w:type="spellEnd"/>
      <w:r>
        <w:t xml:space="preserve"> gesandt </w:t>
      </w:r>
      <w:proofErr w:type="spellStart"/>
      <w:r>
        <w:t>haet</w:t>
      </w:r>
      <w:proofErr w:type="spellEnd"/>
      <w:r>
        <w:t xml:space="preserve">. Und das </w:t>
      </w:r>
      <w:proofErr w:type="spellStart"/>
      <w:r>
        <w:t>Israhel</w:t>
      </w:r>
      <w:proofErr w:type="spellEnd"/>
      <w:r>
        <w:t xml:space="preserve"> / </w:t>
      </w:r>
      <w:proofErr w:type="spellStart"/>
      <w:r>
        <w:t>dyß</w:t>
      </w:r>
      <w:proofErr w:type="spellEnd"/>
      <w:r>
        <w:t xml:space="preserve"> nicht </w:t>
      </w:r>
      <w:proofErr w:type="spellStart"/>
      <w:r>
        <w:t>wolt</w:t>
      </w:r>
      <w:proofErr w:type="spellEnd"/>
      <w:r>
        <w:t xml:space="preserve"> </w:t>
      </w:r>
      <w:proofErr w:type="spellStart"/>
      <w:r>
        <w:t>verstoen</w:t>
      </w:r>
      <w:proofErr w:type="spellEnd"/>
      <w:r>
        <w:t xml:space="preserve">. Sonder / also die </w:t>
      </w:r>
      <w:proofErr w:type="spellStart"/>
      <w:r>
        <w:t>haylmachung</w:t>
      </w:r>
      <w:proofErr w:type="spellEnd"/>
      <w:r>
        <w:t xml:space="preserve"> Christi verlieren / der doch </w:t>
      </w:r>
      <w:proofErr w:type="spellStart"/>
      <w:r>
        <w:t>auß</w:t>
      </w:r>
      <w:proofErr w:type="spellEnd"/>
      <w:r>
        <w:t xml:space="preserve"> </w:t>
      </w:r>
      <w:proofErr w:type="spellStart"/>
      <w:r>
        <w:t>inen</w:t>
      </w:r>
      <w:proofErr w:type="spellEnd"/>
      <w:r>
        <w:t xml:space="preserve"> / nach dem </w:t>
      </w:r>
      <w:proofErr w:type="spellStart"/>
      <w:r>
        <w:t>flaisch</w:t>
      </w:r>
      <w:proofErr w:type="spellEnd"/>
      <w:r>
        <w:t xml:space="preserve"> / geboren war. </w:t>
      </w:r>
    </w:p>
    <w:p w14:paraId="1BA44FA4" w14:textId="77777777" w:rsidR="00CD38CF" w:rsidRDefault="00CD38CF" w:rsidP="00CD38CF">
      <w:pPr>
        <w:pStyle w:val="StandardWeb"/>
      </w:pPr>
      <w:r>
        <w:t xml:space="preserve">Und es ist war / das noch nicht </w:t>
      </w:r>
      <w:proofErr w:type="spellStart"/>
      <w:r>
        <w:t>müglich</w:t>
      </w:r>
      <w:proofErr w:type="spellEnd"/>
      <w:r>
        <w:t xml:space="preserve"> ist / wann </w:t>
      </w:r>
      <w:proofErr w:type="spellStart"/>
      <w:r>
        <w:t>ainer</w:t>
      </w:r>
      <w:proofErr w:type="spellEnd"/>
      <w:r>
        <w:t xml:space="preserve"> der </w:t>
      </w:r>
      <w:proofErr w:type="spellStart"/>
      <w:r>
        <w:t>welt</w:t>
      </w:r>
      <w:proofErr w:type="spellEnd"/>
      <w:r>
        <w:t xml:space="preserve"> </w:t>
      </w:r>
      <w:proofErr w:type="spellStart"/>
      <w:r>
        <w:t>boßhait</w:t>
      </w:r>
      <w:proofErr w:type="spellEnd"/>
      <w:r>
        <w:t xml:space="preserve"> </w:t>
      </w:r>
      <w:proofErr w:type="spellStart"/>
      <w:r>
        <w:t>sicht</w:t>
      </w:r>
      <w:proofErr w:type="spellEnd"/>
      <w:r>
        <w:t xml:space="preserve"> (welche </w:t>
      </w:r>
      <w:proofErr w:type="spellStart"/>
      <w:r>
        <w:t>Got</w:t>
      </w:r>
      <w:proofErr w:type="spellEnd"/>
      <w:r>
        <w:t xml:space="preserve"> durch seinen </w:t>
      </w:r>
      <w:proofErr w:type="spellStart"/>
      <w:r>
        <w:t>son</w:t>
      </w:r>
      <w:proofErr w:type="spellEnd"/>
      <w:r>
        <w:t xml:space="preserve"> </w:t>
      </w:r>
      <w:proofErr w:type="spellStart"/>
      <w:r>
        <w:t>erloest</w:t>
      </w:r>
      <w:proofErr w:type="spellEnd"/>
      <w:r>
        <w:t xml:space="preserve">) und </w:t>
      </w:r>
      <w:proofErr w:type="spellStart"/>
      <w:r>
        <w:t>merckt</w:t>
      </w:r>
      <w:proofErr w:type="spellEnd"/>
      <w:r>
        <w:t xml:space="preserve"> / das sie so </w:t>
      </w:r>
      <w:proofErr w:type="spellStart"/>
      <w:r>
        <w:t>undanckpar</w:t>
      </w:r>
      <w:proofErr w:type="spellEnd"/>
      <w:r>
        <w:t xml:space="preserve"> ist / und das sie sich / der </w:t>
      </w:r>
      <w:proofErr w:type="spellStart"/>
      <w:r>
        <w:t>sendung</w:t>
      </w:r>
      <w:proofErr w:type="spellEnd"/>
      <w:r>
        <w:t xml:space="preserve"> Christi / nichts nutz machen </w:t>
      </w:r>
      <w:proofErr w:type="spellStart"/>
      <w:r>
        <w:t>wil</w:t>
      </w:r>
      <w:proofErr w:type="spellEnd"/>
      <w:r>
        <w:t xml:space="preserve"> / </w:t>
      </w:r>
      <w:proofErr w:type="spellStart"/>
      <w:r>
        <w:t>sonder</w:t>
      </w:r>
      <w:proofErr w:type="spellEnd"/>
      <w:r>
        <w:t xml:space="preserve"> alle liebe des </w:t>
      </w:r>
      <w:proofErr w:type="spellStart"/>
      <w:r>
        <w:t>vatters</w:t>
      </w:r>
      <w:proofErr w:type="spellEnd"/>
      <w:r>
        <w:t xml:space="preserve"> / und des </w:t>
      </w:r>
      <w:proofErr w:type="spellStart"/>
      <w:r>
        <w:t>sons</w:t>
      </w:r>
      <w:proofErr w:type="spellEnd"/>
      <w:r>
        <w:t xml:space="preserve"> / verachten / </w:t>
      </w:r>
      <w:proofErr w:type="spellStart"/>
      <w:r>
        <w:t>unn</w:t>
      </w:r>
      <w:proofErr w:type="spellEnd"/>
      <w:r>
        <w:t xml:space="preserve"> darzu / </w:t>
      </w:r>
      <w:proofErr w:type="spellStart"/>
      <w:r>
        <w:t>offentlich</w:t>
      </w:r>
      <w:proofErr w:type="spellEnd"/>
      <w:r>
        <w:t xml:space="preserve"> / wider Gottes willen / wider </w:t>
      </w:r>
      <w:proofErr w:type="spellStart"/>
      <w:r>
        <w:t>gottesherligkait</w:t>
      </w:r>
      <w:proofErr w:type="spellEnd"/>
      <w:r>
        <w:t xml:space="preserve"> / in </w:t>
      </w:r>
      <w:proofErr w:type="spellStart"/>
      <w:r>
        <w:t>aygner</w:t>
      </w:r>
      <w:proofErr w:type="spellEnd"/>
      <w:r>
        <w:t xml:space="preserve"> </w:t>
      </w:r>
      <w:proofErr w:type="spellStart"/>
      <w:r>
        <w:t>verderbnis</w:t>
      </w:r>
      <w:proofErr w:type="spellEnd"/>
      <w:r>
        <w:t xml:space="preserve"> </w:t>
      </w:r>
      <w:proofErr w:type="spellStart"/>
      <w:r>
        <w:t>beleiben</w:t>
      </w:r>
      <w:proofErr w:type="spellEnd"/>
      <w:r>
        <w:t xml:space="preserve">. </w:t>
      </w:r>
    </w:p>
    <w:p w14:paraId="098FFBDB" w14:textId="77777777" w:rsidR="00CD38CF" w:rsidRDefault="00CD38CF" w:rsidP="00CD38CF">
      <w:pPr>
        <w:pStyle w:val="StandardWeb"/>
      </w:pPr>
      <w:r>
        <w:t xml:space="preserve">Ich </w:t>
      </w:r>
      <w:proofErr w:type="spellStart"/>
      <w:r>
        <w:t>wayß</w:t>
      </w:r>
      <w:proofErr w:type="spellEnd"/>
      <w:r>
        <w:t xml:space="preserve"> nicht / ob </w:t>
      </w:r>
      <w:proofErr w:type="spellStart"/>
      <w:r>
        <w:t>ain</w:t>
      </w:r>
      <w:proofErr w:type="spellEnd"/>
      <w:r>
        <w:t xml:space="preserve"> </w:t>
      </w:r>
      <w:proofErr w:type="spellStart"/>
      <w:r>
        <w:t>creutz</w:t>
      </w:r>
      <w:proofErr w:type="spellEnd"/>
      <w:r>
        <w:t xml:space="preserve"> / </w:t>
      </w:r>
      <w:proofErr w:type="spellStart"/>
      <w:r>
        <w:t>hoeher</w:t>
      </w:r>
      <w:proofErr w:type="spellEnd"/>
      <w:r>
        <w:t xml:space="preserve"> </w:t>
      </w:r>
      <w:proofErr w:type="spellStart"/>
      <w:r>
        <w:t>unnd</w:t>
      </w:r>
      <w:proofErr w:type="spellEnd"/>
      <w:r>
        <w:t xml:space="preserve"> bitterer sey / dann das / das der </w:t>
      </w:r>
      <w:proofErr w:type="spellStart"/>
      <w:r>
        <w:t>gelaubig</w:t>
      </w:r>
      <w:proofErr w:type="spellEnd"/>
      <w:r>
        <w:t xml:space="preserve"> / der </w:t>
      </w:r>
      <w:proofErr w:type="spellStart"/>
      <w:r>
        <w:t>gotlosen</w:t>
      </w:r>
      <w:proofErr w:type="spellEnd"/>
      <w:r>
        <w:t xml:space="preserve"> wesen / vor </w:t>
      </w:r>
      <w:proofErr w:type="spellStart"/>
      <w:r>
        <w:t>seynen</w:t>
      </w:r>
      <w:proofErr w:type="spellEnd"/>
      <w:r>
        <w:t xml:space="preserve"> </w:t>
      </w:r>
      <w:proofErr w:type="spellStart"/>
      <w:r>
        <w:t>augen</w:t>
      </w:r>
      <w:proofErr w:type="spellEnd"/>
      <w:r>
        <w:t xml:space="preserve"> sehen muß. Und das sie alle </w:t>
      </w:r>
      <w:proofErr w:type="spellStart"/>
      <w:r>
        <w:t>wolmaynung</w:t>
      </w:r>
      <w:proofErr w:type="spellEnd"/>
      <w:r>
        <w:t xml:space="preserve"> und </w:t>
      </w:r>
      <w:proofErr w:type="spellStart"/>
      <w:r>
        <w:t>guthayten</w:t>
      </w:r>
      <w:proofErr w:type="spellEnd"/>
      <w:r>
        <w:t xml:space="preserve"> </w:t>
      </w:r>
      <w:proofErr w:type="spellStart"/>
      <w:r>
        <w:t>gottes</w:t>
      </w:r>
      <w:proofErr w:type="spellEnd"/>
      <w:r>
        <w:t xml:space="preserve"> / verlachen / und </w:t>
      </w:r>
      <w:proofErr w:type="spellStart"/>
      <w:r>
        <w:t>verspoten</w:t>
      </w:r>
      <w:proofErr w:type="spellEnd"/>
      <w:r>
        <w:t xml:space="preserve">.. Nun / ob </w:t>
      </w:r>
      <w:proofErr w:type="spellStart"/>
      <w:r>
        <w:t>gleych</w:t>
      </w:r>
      <w:proofErr w:type="spellEnd"/>
      <w:r>
        <w:t xml:space="preserve"> </w:t>
      </w:r>
      <w:proofErr w:type="spellStart"/>
      <w:r>
        <w:t>ain</w:t>
      </w:r>
      <w:proofErr w:type="spellEnd"/>
      <w:r>
        <w:t xml:space="preserve"> </w:t>
      </w:r>
      <w:proofErr w:type="spellStart"/>
      <w:r>
        <w:t>tayl</w:t>
      </w:r>
      <w:proofErr w:type="spellEnd"/>
      <w:r>
        <w:t xml:space="preserve"> unsers </w:t>
      </w:r>
      <w:proofErr w:type="spellStart"/>
      <w:r>
        <w:t>creützes</w:t>
      </w:r>
      <w:proofErr w:type="spellEnd"/>
      <w:r>
        <w:t xml:space="preserve"> </w:t>
      </w:r>
      <w:proofErr w:type="spellStart"/>
      <w:r>
        <w:t>hoeher</w:t>
      </w:r>
      <w:proofErr w:type="spellEnd"/>
      <w:r>
        <w:t xml:space="preserve"> </w:t>
      </w:r>
      <w:proofErr w:type="spellStart"/>
      <w:r>
        <w:t>waer</w:t>
      </w:r>
      <w:proofErr w:type="spellEnd"/>
      <w:r>
        <w:t xml:space="preserve"> / dann </w:t>
      </w:r>
      <w:proofErr w:type="spellStart"/>
      <w:r>
        <w:t>diß</w:t>
      </w:r>
      <w:proofErr w:type="spellEnd"/>
      <w:r>
        <w:t xml:space="preserve"> </w:t>
      </w:r>
      <w:proofErr w:type="spellStart"/>
      <w:r>
        <w:t>creutze</w:t>
      </w:r>
      <w:proofErr w:type="spellEnd"/>
      <w:r>
        <w:t xml:space="preserve"> / </w:t>
      </w:r>
      <w:proofErr w:type="spellStart"/>
      <w:r>
        <w:t>dz</w:t>
      </w:r>
      <w:proofErr w:type="spellEnd"/>
      <w:r>
        <w:t xml:space="preserve"> die liebe </w:t>
      </w:r>
      <w:proofErr w:type="spellStart"/>
      <w:r>
        <w:t>wircket</w:t>
      </w:r>
      <w:proofErr w:type="spellEnd"/>
      <w:r>
        <w:t xml:space="preserve"> / so </w:t>
      </w:r>
      <w:proofErr w:type="spellStart"/>
      <w:r>
        <w:t>wayß</w:t>
      </w:r>
      <w:proofErr w:type="spellEnd"/>
      <w:r>
        <w:t xml:space="preserve"> ich </w:t>
      </w:r>
      <w:proofErr w:type="spellStart"/>
      <w:r>
        <w:t>dannocht</w:t>
      </w:r>
      <w:proofErr w:type="spellEnd"/>
      <w:r>
        <w:t xml:space="preserve"> / </w:t>
      </w:r>
      <w:proofErr w:type="spellStart"/>
      <w:r>
        <w:t>dz</w:t>
      </w:r>
      <w:proofErr w:type="spellEnd"/>
      <w:r>
        <w:t xml:space="preserve"> </w:t>
      </w:r>
      <w:proofErr w:type="spellStart"/>
      <w:r>
        <w:t>kain</w:t>
      </w:r>
      <w:proofErr w:type="spellEnd"/>
      <w:r>
        <w:t xml:space="preserve"> </w:t>
      </w:r>
      <w:proofErr w:type="spellStart"/>
      <w:r>
        <w:t>creutz</w:t>
      </w:r>
      <w:proofErr w:type="spellEnd"/>
      <w:r>
        <w:t xml:space="preserve"> lauterer ist / </w:t>
      </w:r>
      <w:proofErr w:type="spellStart"/>
      <w:r>
        <w:t>unnd</w:t>
      </w:r>
      <w:proofErr w:type="spellEnd"/>
      <w:r>
        <w:t xml:space="preserve"> das </w:t>
      </w:r>
      <w:proofErr w:type="spellStart"/>
      <w:r>
        <w:t>kain</w:t>
      </w:r>
      <w:proofErr w:type="spellEnd"/>
      <w:r>
        <w:t xml:space="preserve"> </w:t>
      </w:r>
      <w:proofErr w:type="spellStart"/>
      <w:r>
        <w:t>außgestrackter</w:t>
      </w:r>
      <w:proofErr w:type="spellEnd"/>
      <w:r>
        <w:t xml:space="preserve"> </w:t>
      </w:r>
      <w:proofErr w:type="spellStart"/>
      <w:r>
        <w:t>schmertz</w:t>
      </w:r>
      <w:proofErr w:type="spellEnd"/>
      <w:r>
        <w:t xml:space="preserve"> / dem </w:t>
      </w:r>
      <w:proofErr w:type="spellStart"/>
      <w:r>
        <w:t>menschen</w:t>
      </w:r>
      <w:proofErr w:type="spellEnd"/>
      <w:r>
        <w:t xml:space="preserve"> </w:t>
      </w:r>
      <w:proofErr w:type="spellStart"/>
      <w:r>
        <w:t>fürkommen</w:t>
      </w:r>
      <w:proofErr w:type="spellEnd"/>
      <w:r>
        <w:t xml:space="preserve"> </w:t>
      </w:r>
      <w:proofErr w:type="spellStart"/>
      <w:r>
        <w:t>kan</w:t>
      </w:r>
      <w:proofErr w:type="spellEnd"/>
      <w:r>
        <w:t xml:space="preserve"> / dann der / der </w:t>
      </w:r>
      <w:proofErr w:type="spellStart"/>
      <w:r>
        <w:t>auß</w:t>
      </w:r>
      <w:proofErr w:type="spellEnd"/>
      <w:r>
        <w:t xml:space="preserve"> </w:t>
      </w:r>
      <w:proofErr w:type="spellStart"/>
      <w:r>
        <w:t>goetlicher</w:t>
      </w:r>
      <w:proofErr w:type="spellEnd"/>
      <w:r>
        <w:t xml:space="preserve"> lieb / gegen </w:t>
      </w:r>
      <w:proofErr w:type="spellStart"/>
      <w:r>
        <w:t>got</w:t>
      </w:r>
      <w:proofErr w:type="spellEnd"/>
      <w:r>
        <w:t xml:space="preserve"> und dem </w:t>
      </w:r>
      <w:proofErr w:type="spellStart"/>
      <w:r>
        <w:t>nechsten</w:t>
      </w:r>
      <w:proofErr w:type="spellEnd"/>
      <w:r>
        <w:t xml:space="preserve"> </w:t>
      </w:r>
      <w:proofErr w:type="spellStart"/>
      <w:r>
        <w:t>außfleusset</w:t>
      </w:r>
      <w:proofErr w:type="spellEnd"/>
      <w:r>
        <w:t xml:space="preserve">. </w:t>
      </w:r>
    </w:p>
    <w:p w14:paraId="73BDB9A7" w14:textId="77777777" w:rsidR="00CD38CF" w:rsidRDefault="00CD38CF" w:rsidP="00CD38CF">
      <w:pPr>
        <w:pStyle w:val="StandardWeb"/>
      </w:pPr>
      <w:r>
        <w:t xml:space="preserve">Ey was kann den </w:t>
      </w:r>
      <w:proofErr w:type="spellStart"/>
      <w:r>
        <w:t>liebreichenn</w:t>
      </w:r>
      <w:proofErr w:type="spellEnd"/>
      <w:r>
        <w:t xml:space="preserve"> </w:t>
      </w:r>
      <w:proofErr w:type="spellStart"/>
      <w:r>
        <w:t>gelauben</w:t>
      </w:r>
      <w:proofErr w:type="spellEnd"/>
      <w:r>
        <w:t xml:space="preserve"> / oder </w:t>
      </w:r>
      <w:proofErr w:type="spellStart"/>
      <w:r>
        <w:t>gelaubreiche</w:t>
      </w:r>
      <w:proofErr w:type="spellEnd"/>
      <w:r>
        <w:t xml:space="preserve"> liebe / </w:t>
      </w:r>
      <w:proofErr w:type="spellStart"/>
      <w:r>
        <w:t>schmertzlicher</w:t>
      </w:r>
      <w:proofErr w:type="spellEnd"/>
      <w:r>
        <w:t xml:space="preserve"> anfechten / und bitterlicher mit </w:t>
      </w:r>
      <w:proofErr w:type="spellStart"/>
      <w:r>
        <w:t>lautterer</w:t>
      </w:r>
      <w:proofErr w:type="spellEnd"/>
      <w:r>
        <w:t xml:space="preserve"> </w:t>
      </w:r>
      <w:proofErr w:type="spellStart"/>
      <w:r>
        <w:t>wermut</w:t>
      </w:r>
      <w:proofErr w:type="spellEnd"/>
      <w:r>
        <w:t xml:space="preserve"> </w:t>
      </w:r>
      <w:proofErr w:type="spellStart"/>
      <w:r>
        <w:t>trencken</w:t>
      </w:r>
      <w:proofErr w:type="spellEnd"/>
      <w:r>
        <w:t xml:space="preserve"> / dann das sich die </w:t>
      </w:r>
      <w:proofErr w:type="spellStart"/>
      <w:r>
        <w:t>welt</w:t>
      </w:r>
      <w:proofErr w:type="spellEnd"/>
      <w:r>
        <w:t xml:space="preserve"> / </w:t>
      </w:r>
      <w:proofErr w:type="spellStart"/>
      <w:r>
        <w:t>goetlicher</w:t>
      </w:r>
      <w:proofErr w:type="spellEnd"/>
      <w:r>
        <w:t xml:space="preserve"> </w:t>
      </w:r>
      <w:proofErr w:type="spellStart"/>
      <w:r>
        <w:t>gunst</w:t>
      </w:r>
      <w:proofErr w:type="spellEnd"/>
      <w:r>
        <w:t xml:space="preserve"> / so </w:t>
      </w:r>
      <w:proofErr w:type="spellStart"/>
      <w:r>
        <w:t>schenntlich</w:t>
      </w:r>
      <w:proofErr w:type="spellEnd"/>
      <w:r>
        <w:t xml:space="preserve"> </w:t>
      </w:r>
      <w:proofErr w:type="spellStart"/>
      <w:r>
        <w:t>verzeycht</w:t>
      </w:r>
      <w:proofErr w:type="spellEnd"/>
      <w:r>
        <w:t xml:space="preserve"> / </w:t>
      </w:r>
      <w:proofErr w:type="spellStart"/>
      <w:r>
        <w:t>unnd</w:t>
      </w:r>
      <w:proofErr w:type="spellEnd"/>
      <w:r>
        <w:t xml:space="preserve"> thut </w:t>
      </w:r>
      <w:proofErr w:type="spellStart"/>
      <w:r>
        <w:t>iren</w:t>
      </w:r>
      <w:proofErr w:type="spellEnd"/>
      <w:r>
        <w:t xml:space="preserve"> </w:t>
      </w:r>
      <w:proofErr w:type="spellStart"/>
      <w:r>
        <w:t>aygen</w:t>
      </w:r>
      <w:proofErr w:type="spellEnd"/>
      <w:r>
        <w:t xml:space="preserve"> nutz verachten? </w:t>
      </w:r>
      <w:proofErr w:type="spellStart"/>
      <w:r>
        <w:t>Darumb</w:t>
      </w:r>
      <w:proofErr w:type="spellEnd"/>
      <w:r>
        <w:t xml:space="preserve"> glaub ich / </w:t>
      </w:r>
      <w:proofErr w:type="spellStart"/>
      <w:r>
        <w:t>auß</w:t>
      </w:r>
      <w:proofErr w:type="spellEnd"/>
      <w:r>
        <w:t xml:space="preserve"> der </w:t>
      </w:r>
      <w:proofErr w:type="spellStart"/>
      <w:r>
        <w:t>massen</w:t>
      </w:r>
      <w:proofErr w:type="spellEnd"/>
      <w:r>
        <w:t xml:space="preserve"> </w:t>
      </w:r>
      <w:proofErr w:type="spellStart"/>
      <w:r>
        <w:t>wol</w:t>
      </w:r>
      <w:proofErr w:type="spellEnd"/>
      <w:r>
        <w:t xml:space="preserve"> das Paulus / </w:t>
      </w:r>
      <w:proofErr w:type="spellStart"/>
      <w:r>
        <w:t>ainen</w:t>
      </w:r>
      <w:proofErr w:type="spellEnd"/>
      <w:r>
        <w:t xml:space="preserve"> steten </w:t>
      </w:r>
      <w:proofErr w:type="spellStart"/>
      <w:r>
        <w:t>unnd</w:t>
      </w:r>
      <w:proofErr w:type="spellEnd"/>
      <w:r>
        <w:t xml:space="preserve"> grossen </w:t>
      </w:r>
      <w:proofErr w:type="spellStart"/>
      <w:r>
        <w:t>schmertzen</w:t>
      </w:r>
      <w:proofErr w:type="spellEnd"/>
      <w:r>
        <w:t xml:space="preserve"> / gehabt hab / </w:t>
      </w:r>
      <w:proofErr w:type="spellStart"/>
      <w:r>
        <w:t>darumb</w:t>
      </w:r>
      <w:proofErr w:type="spellEnd"/>
      <w:r>
        <w:t xml:space="preserve"> / das er sehen </w:t>
      </w:r>
      <w:proofErr w:type="spellStart"/>
      <w:r>
        <w:t>must</w:t>
      </w:r>
      <w:proofErr w:type="spellEnd"/>
      <w:r>
        <w:t xml:space="preserve"> / das </w:t>
      </w:r>
      <w:proofErr w:type="spellStart"/>
      <w:r>
        <w:t>got</w:t>
      </w:r>
      <w:proofErr w:type="spellEnd"/>
      <w:r>
        <w:t xml:space="preserve"> der </w:t>
      </w:r>
      <w:proofErr w:type="spellStart"/>
      <w:r>
        <w:t>vatter</w:t>
      </w:r>
      <w:proofErr w:type="spellEnd"/>
      <w:r>
        <w:t xml:space="preserve"> / so viel </w:t>
      </w:r>
      <w:proofErr w:type="spellStart"/>
      <w:r>
        <w:t>wolthaten</w:t>
      </w:r>
      <w:proofErr w:type="spellEnd"/>
      <w:r>
        <w:t xml:space="preserve"> den </w:t>
      </w:r>
      <w:proofErr w:type="spellStart"/>
      <w:r>
        <w:t>Israhelischen</w:t>
      </w:r>
      <w:proofErr w:type="spellEnd"/>
      <w:r>
        <w:t xml:space="preserve"> </w:t>
      </w:r>
      <w:proofErr w:type="spellStart"/>
      <w:r>
        <w:t>erzayget</w:t>
      </w:r>
      <w:proofErr w:type="spellEnd"/>
      <w:r>
        <w:t xml:space="preserve"> und </w:t>
      </w:r>
      <w:proofErr w:type="spellStart"/>
      <w:r>
        <w:t>beweyset</w:t>
      </w:r>
      <w:proofErr w:type="spellEnd"/>
      <w:r>
        <w:t xml:space="preserve"> / und das </w:t>
      </w:r>
      <w:proofErr w:type="spellStart"/>
      <w:r>
        <w:t>Israhel</w:t>
      </w:r>
      <w:proofErr w:type="spellEnd"/>
      <w:r>
        <w:t xml:space="preserve"> seyn hauptstuck </w:t>
      </w:r>
      <w:proofErr w:type="spellStart"/>
      <w:r>
        <w:t>warhafftiger</w:t>
      </w:r>
      <w:proofErr w:type="spellEnd"/>
      <w:r>
        <w:t xml:space="preserve"> </w:t>
      </w:r>
      <w:proofErr w:type="spellStart"/>
      <w:r>
        <w:t>saeligkait</w:t>
      </w:r>
      <w:proofErr w:type="spellEnd"/>
      <w:r>
        <w:t xml:space="preserve"> </w:t>
      </w:r>
      <w:proofErr w:type="spellStart"/>
      <w:r>
        <w:t>unnd</w:t>
      </w:r>
      <w:proofErr w:type="spellEnd"/>
      <w:r>
        <w:t xml:space="preserve"> </w:t>
      </w:r>
      <w:proofErr w:type="spellStart"/>
      <w:r>
        <w:t>hails</w:t>
      </w:r>
      <w:proofErr w:type="spellEnd"/>
      <w:r>
        <w:t xml:space="preserve"> </w:t>
      </w:r>
      <w:proofErr w:type="spellStart"/>
      <w:r>
        <w:t>veracht</w:t>
      </w:r>
      <w:proofErr w:type="spellEnd"/>
      <w:r>
        <w:t xml:space="preserve">. Dann Paulus </w:t>
      </w:r>
      <w:proofErr w:type="spellStart"/>
      <w:r>
        <w:t>erzelet</w:t>
      </w:r>
      <w:proofErr w:type="spellEnd"/>
      <w:r>
        <w:t xml:space="preserve"> auch </w:t>
      </w:r>
      <w:proofErr w:type="spellStart"/>
      <w:r>
        <w:t>manicherley</w:t>
      </w:r>
      <w:proofErr w:type="spellEnd"/>
      <w:r>
        <w:t xml:space="preserve"> </w:t>
      </w:r>
      <w:proofErr w:type="spellStart"/>
      <w:r>
        <w:t>goetlicher</w:t>
      </w:r>
      <w:proofErr w:type="spellEnd"/>
      <w:r>
        <w:t xml:space="preserve"> gaben / mit welchen / </w:t>
      </w:r>
      <w:proofErr w:type="spellStart"/>
      <w:r>
        <w:t>Got</w:t>
      </w:r>
      <w:proofErr w:type="spellEnd"/>
      <w:r>
        <w:t xml:space="preserve"> / den Israel begabet hat. Als nemlich / </w:t>
      </w:r>
      <w:proofErr w:type="spellStart"/>
      <w:r>
        <w:t>Got</w:t>
      </w:r>
      <w:proofErr w:type="spellEnd"/>
      <w:r>
        <w:t xml:space="preserve"> der </w:t>
      </w:r>
      <w:proofErr w:type="spellStart"/>
      <w:r>
        <w:t>herr</w:t>
      </w:r>
      <w:proofErr w:type="spellEnd"/>
      <w:r>
        <w:t xml:space="preserve"> / gab dem </w:t>
      </w:r>
      <w:proofErr w:type="spellStart"/>
      <w:r>
        <w:t>volk</w:t>
      </w:r>
      <w:proofErr w:type="spellEnd"/>
      <w:r>
        <w:t xml:space="preserve"> </w:t>
      </w:r>
      <w:proofErr w:type="spellStart"/>
      <w:r>
        <w:t>Israhel</w:t>
      </w:r>
      <w:proofErr w:type="spellEnd"/>
      <w:r>
        <w:t xml:space="preserve"> / sein </w:t>
      </w:r>
      <w:proofErr w:type="spellStart"/>
      <w:r>
        <w:t>gesatz</w:t>
      </w:r>
      <w:proofErr w:type="spellEnd"/>
      <w:r>
        <w:t xml:space="preserve"> / </w:t>
      </w:r>
      <w:proofErr w:type="spellStart"/>
      <w:r>
        <w:t>sitten</w:t>
      </w:r>
      <w:proofErr w:type="spellEnd"/>
      <w:r>
        <w:t xml:space="preserve"> / gebot / </w:t>
      </w:r>
      <w:proofErr w:type="spellStart"/>
      <w:r>
        <w:t>cerimonien</w:t>
      </w:r>
      <w:proofErr w:type="spellEnd"/>
      <w:r>
        <w:t xml:space="preserve"> / </w:t>
      </w:r>
      <w:proofErr w:type="spellStart"/>
      <w:r>
        <w:t>verhayssung</w:t>
      </w:r>
      <w:proofErr w:type="spellEnd"/>
      <w:r>
        <w:t xml:space="preserve"> / </w:t>
      </w:r>
      <w:proofErr w:type="spellStart"/>
      <w:r>
        <w:t>unnd</w:t>
      </w:r>
      <w:proofErr w:type="spellEnd"/>
      <w:r>
        <w:t xml:space="preserve"> </w:t>
      </w:r>
      <w:proofErr w:type="spellStart"/>
      <w:r>
        <w:t>nam</w:t>
      </w:r>
      <w:proofErr w:type="spellEnd"/>
      <w:r>
        <w:t xml:space="preserve"> es für sein </w:t>
      </w:r>
      <w:proofErr w:type="spellStart"/>
      <w:r>
        <w:t>erlich</w:t>
      </w:r>
      <w:proofErr w:type="spellEnd"/>
      <w:r>
        <w:t xml:space="preserve"> </w:t>
      </w:r>
      <w:proofErr w:type="spellStart"/>
      <w:r>
        <w:t>volk</w:t>
      </w:r>
      <w:proofErr w:type="spellEnd"/>
      <w:r>
        <w:t xml:space="preserve"> an / und hub es über alle </w:t>
      </w:r>
      <w:proofErr w:type="spellStart"/>
      <w:r>
        <w:t>voelker</w:t>
      </w:r>
      <w:proofErr w:type="spellEnd"/>
      <w:r>
        <w:t xml:space="preserve"> / zum </w:t>
      </w:r>
      <w:proofErr w:type="spellStart"/>
      <w:r>
        <w:t>letsten</w:t>
      </w:r>
      <w:proofErr w:type="spellEnd"/>
      <w:r>
        <w:t xml:space="preserve"> / </w:t>
      </w:r>
      <w:proofErr w:type="spellStart"/>
      <w:r>
        <w:t>sandt</w:t>
      </w:r>
      <w:proofErr w:type="spellEnd"/>
      <w:r>
        <w:t xml:space="preserve"> er auch seinen </w:t>
      </w:r>
      <w:proofErr w:type="spellStart"/>
      <w:r>
        <w:t>son</w:t>
      </w:r>
      <w:proofErr w:type="spellEnd"/>
      <w:r>
        <w:t xml:space="preserve"> / </w:t>
      </w:r>
      <w:proofErr w:type="spellStart"/>
      <w:r>
        <w:t>Jhesum</w:t>
      </w:r>
      <w:proofErr w:type="spellEnd"/>
      <w:r>
        <w:t xml:space="preserve"> von Nazareth / und ließ </w:t>
      </w:r>
      <w:proofErr w:type="spellStart"/>
      <w:r>
        <w:t>jnn</w:t>
      </w:r>
      <w:proofErr w:type="spellEnd"/>
      <w:r>
        <w:t xml:space="preserve"> / </w:t>
      </w:r>
      <w:proofErr w:type="spellStart"/>
      <w:r>
        <w:t>auß</w:t>
      </w:r>
      <w:proofErr w:type="spellEnd"/>
      <w:r>
        <w:t xml:space="preserve"> </w:t>
      </w:r>
      <w:proofErr w:type="spellStart"/>
      <w:r>
        <w:t>jnen</w:t>
      </w:r>
      <w:proofErr w:type="spellEnd"/>
      <w:r>
        <w:t xml:space="preserve"> </w:t>
      </w:r>
      <w:proofErr w:type="spellStart"/>
      <w:r>
        <w:t>geborn</w:t>
      </w:r>
      <w:proofErr w:type="spellEnd"/>
      <w:r>
        <w:t xml:space="preserve"> werden </w:t>
      </w:r>
      <w:proofErr w:type="spellStart"/>
      <w:r>
        <w:t>unnd</w:t>
      </w:r>
      <w:proofErr w:type="spellEnd"/>
      <w:r>
        <w:t xml:space="preserve"> </w:t>
      </w:r>
      <w:proofErr w:type="spellStart"/>
      <w:r>
        <w:t>umb</w:t>
      </w:r>
      <w:proofErr w:type="spellEnd"/>
      <w:r>
        <w:t xml:space="preserve"> </w:t>
      </w:r>
      <w:proofErr w:type="spellStart"/>
      <w:r>
        <w:t>irer</w:t>
      </w:r>
      <w:proofErr w:type="spellEnd"/>
      <w:r>
        <w:t xml:space="preserve"> sind willen verfluchen / </w:t>
      </w:r>
      <w:proofErr w:type="spellStart"/>
      <w:r>
        <w:t>creutzigen</w:t>
      </w:r>
      <w:proofErr w:type="spellEnd"/>
      <w:r>
        <w:t xml:space="preserve"> / verspotten / und </w:t>
      </w:r>
      <w:proofErr w:type="spellStart"/>
      <w:r>
        <w:t>ermürdten</w:t>
      </w:r>
      <w:proofErr w:type="spellEnd"/>
      <w:r>
        <w:t xml:space="preserve">. Und es war doch alles verloren / </w:t>
      </w:r>
      <w:proofErr w:type="spellStart"/>
      <w:r>
        <w:t>unnd</w:t>
      </w:r>
      <w:proofErr w:type="spellEnd"/>
      <w:r>
        <w:t xml:space="preserve"> nichts </w:t>
      </w:r>
      <w:proofErr w:type="spellStart"/>
      <w:r>
        <w:t>angewendt</w:t>
      </w:r>
      <w:proofErr w:type="spellEnd"/>
      <w:r>
        <w:t xml:space="preserve">. Uber das / </w:t>
      </w:r>
      <w:proofErr w:type="spellStart"/>
      <w:r>
        <w:t>wolten</w:t>
      </w:r>
      <w:proofErr w:type="spellEnd"/>
      <w:r>
        <w:t xml:space="preserve"> sie </w:t>
      </w:r>
      <w:proofErr w:type="spellStart"/>
      <w:r>
        <w:t>kain</w:t>
      </w:r>
      <w:proofErr w:type="spellEnd"/>
      <w:r>
        <w:t xml:space="preserve"> </w:t>
      </w:r>
      <w:proofErr w:type="spellStart"/>
      <w:r>
        <w:t>wolthat</w:t>
      </w:r>
      <w:proofErr w:type="spellEnd"/>
      <w:r>
        <w:t xml:space="preserve"> </w:t>
      </w:r>
      <w:proofErr w:type="spellStart"/>
      <w:r>
        <w:t>behertzen</w:t>
      </w:r>
      <w:proofErr w:type="spellEnd"/>
      <w:r>
        <w:t xml:space="preserve"> / </w:t>
      </w:r>
      <w:proofErr w:type="spellStart"/>
      <w:r>
        <w:t>sonder</w:t>
      </w:r>
      <w:proofErr w:type="spellEnd"/>
      <w:r>
        <w:t xml:space="preserve"> darzu / sich wider </w:t>
      </w:r>
      <w:proofErr w:type="spellStart"/>
      <w:r>
        <w:t>jren</w:t>
      </w:r>
      <w:proofErr w:type="spellEnd"/>
      <w:r>
        <w:t xml:space="preserve"> </w:t>
      </w:r>
      <w:proofErr w:type="spellStart"/>
      <w:r>
        <w:t>hayland</w:t>
      </w:r>
      <w:proofErr w:type="spellEnd"/>
      <w:r>
        <w:t xml:space="preserve"> setzen / der doch </w:t>
      </w:r>
      <w:proofErr w:type="spellStart"/>
      <w:r>
        <w:t>irenthalben</w:t>
      </w:r>
      <w:proofErr w:type="spellEnd"/>
      <w:r>
        <w:t xml:space="preserve"> </w:t>
      </w:r>
      <w:proofErr w:type="spellStart"/>
      <w:r>
        <w:t>zusterben</w:t>
      </w:r>
      <w:proofErr w:type="spellEnd"/>
      <w:r>
        <w:t xml:space="preserve"> / </w:t>
      </w:r>
      <w:proofErr w:type="spellStart"/>
      <w:r>
        <w:t>berayt</w:t>
      </w:r>
      <w:proofErr w:type="spellEnd"/>
      <w:r>
        <w:t xml:space="preserve"> war. Als sie auch sich / </w:t>
      </w:r>
      <w:proofErr w:type="spellStart"/>
      <w:r>
        <w:t>toedtlich</w:t>
      </w:r>
      <w:proofErr w:type="spellEnd"/>
      <w:r>
        <w:t xml:space="preserve"> und </w:t>
      </w:r>
      <w:proofErr w:type="spellStart"/>
      <w:r>
        <w:t>grewlich</w:t>
      </w:r>
      <w:proofErr w:type="spellEnd"/>
      <w:r>
        <w:t xml:space="preserve"> wider setzten / und </w:t>
      </w:r>
      <w:proofErr w:type="spellStart"/>
      <w:r>
        <w:t>gottes</w:t>
      </w:r>
      <w:proofErr w:type="spellEnd"/>
      <w:r>
        <w:t xml:space="preserve"> </w:t>
      </w:r>
      <w:proofErr w:type="spellStart"/>
      <w:r>
        <w:t>sone</w:t>
      </w:r>
      <w:proofErr w:type="spellEnd"/>
      <w:r>
        <w:t xml:space="preserve"> </w:t>
      </w:r>
      <w:proofErr w:type="spellStart"/>
      <w:r>
        <w:t>toedten</w:t>
      </w:r>
      <w:proofErr w:type="spellEnd"/>
      <w:r>
        <w:t xml:space="preserve">. </w:t>
      </w:r>
    </w:p>
    <w:p w14:paraId="5088253E" w14:textId="77777777" w:rsidR="00CD38CF" w:rsidRDefault="00CD38CF" w:rsidP="00CD38CF">
      <w:pPr>
        <w:pStyle w:val="StandardWeb"/>
      </w:pPr>
      <w:proofErr w:type="spellStart"/>
      <w:r>
        <w:t>Solte</w:t>
      </w:r>
      <w:proofErr w:type="spellEnd"/>
      <w:r>
        <w:t xml:space="preserve"> das Paulum nicht betriebt haben? Sonderlich als er seiner </w:t>
      </w:r>
      <w:proofErr w:type="spellStart"/>
      <w:r>
        <w:t>mitiuden</w:t>
      </w:r>
      <w:proofErr w:type="spellEnd"/>
      <w:r>
        <w:t xml:space="preserve"> / verstockten </w:t>
      </w:r>
      <w:proofErr w:type="spellStart"/>
      <w:r>
        <w:t>mut</w:t>
      </w:r>
      <w:proofErr w:type="spellEnd"/>
      <w:r>
        <w:t xml:space="preserve"> </w:t>
      </w:r>
      <w:proofErr w:type="spellStart"/>
      <w:r>
        <w:t>sach</w:t>
      </w:r>
      <w:proofErr w:type="spellEnd"/>
      <w:r>
        <w:t xml:space="preserve"> / </w:t>
      </w:r>
      <w:proofErr w:type="spellStart"/>
      <w:r>
        <w:t>weyl</w:t>
      </w:r>
      <w:proofErr w:type="spellEnd"/>
      <w:r>
        <w:t xml:space="preserve"> sie </w:t>
      </w:r>
      <w:proofErr w:type="spellStart"/>
      <w:r>
        <w:t>verstokt</w:t>
      </w:r>
      <w:proofErr w:type="spellEnd"/>
      <w:r>
        <w:t xml:space="preserve"> </w:t>
      </w:r>
      <w:proofErr w:type="spellStart"/>
      <w:r>
        <w:t>unn</w:t>
      </w:r>
      <w:proofErr w:type="spellEnd"/>
      <w:r>
        <w:t xml:space="preserve"> das sie </w:t>
      </w:r>
      <w:proofErr w:type="spellStart"/>
      <w:r>
        <w:t>verharlich</w:t>
      </w:r>
      <w:proofErr w:type="spellEnd"/>
      <w:r>
        <w:t xml:space="preserve"> / </w:t>
      </w:r>
      <w:proofErr w:type="spellStart"/>
      <w:r>
        <w:t>auff</w:t>
      </w:r>
      <w:proofErr w:type="spellEnd"/>
      <w:r>
        <w:t xml:space="preserve"> </w:t>
      </w:r>
      <w:proofErr w:type="spellStart"/>
      <w:r>
        <w:t>irer</w:t>
      </w:r>
      <w:proofErr w:type="spellEnd"/>
      <w:r>
        <w:t xml:space="preserve"> </w:t>
      </w:r>
      <w:proofErr w:type="spellStart"/>
      <w:r>
        <w:t>boßhait</w:t>
      </w:r>
      <w:proofErr w:type="spellEnd"/>
      <w:r>
        <w:t xml:space="preserve"> </w:t>
      </w:r>
      <w:proofErr w:type="spellStart"/>
      <w:r>
        <w:t>beliben</w:t>
      </w:r>
      <w:proofErr w:type="spellEnd"/>
      <w:r>
        <w:t xml:space="preserve"> / </w:t>
      </w:r>
      <w:proofErr w:type="spellStart"/>
      <w:r>
        <w:t>unn</w:t>
      </w:r>
      <w:proofErr w:type="spellEnd"/>
      <w:r>
        <w:t xml:space="preserve"> durch </w:t>
      </w:r>
      <w:proofErr w:type="spellStart"/>
      <w:r>
        <w:t>ire</w:t>
      </w:r>
      <w:proofErr w:type="spellEnd"/>
      <w:r>
        <w:t xml:space="preserve"> </w:t>
      </w:r>
      <w:proofErr w:type="spellStart"/>
      <w:r>
        <w:t>grewliche</w:t>
      </w:r>
      <w:proofErr w:type="spellEnd"/>
      <w:r>
        <w:t xml:space="preserve"> </w:t>
      </w:r>
      <w:proofErr w:type="spellStart"/>
      <w:r>
        <w:t>boßhait</w:t>
      </w:r>
      <w:proofErr w:type="spellEnd"/>
      <w:r>
        <w:t xml:space="preserve"> / nicht erkennen / und sich zu dem nicht </w:t>
      </w:r>
      <w:proofErr w:type="spellStart"/>
      <w:r>
        <w:t>keren</w:t>
      </w:r>
      <w:proofErr w:type="spellEnd"/>
      <w:r>
        <w:t xml:space="preserve"> </w:t>
      </w:r>
      <w:proofErr w:type="spellStart"/>
      <w:r>
        <w:t>wolten</w:t>
      </w:r>
      <w:proofErr w:type="spellEnd"/>
      <w:r>
        <w:t xml:space="preserve"> / den sie </w:t>
      </w:r>
      <w:proofErr w:type="spellStart"/>
      <w:r>
        <w:t>one</w:t>
      </w:r>
      <w:proofErr w:type="spellEnd"/>
      <w:r>
        <w:t xml:space="preserve"> </w:t>
      </w:r>
      <w:proofErr w:type="spellStart"/>
      <w:r>
        <w:t>schuldt</w:t>
      </w:r>
      <w:proofErr w:type="spellEnd"/>
      <w:r>
        <w:t xml:space="preserve"> </w:t>
      </w:r>
      <w:proofErr w:type="spellStart"/>
      <w:r>
        <w:t>ermoerdten</w:t>
      </w:r>
      <w:proofErr w:type="spellEnd"/>
      <w:r>
        <w:t xml:space="preserve"> / der </w:t>
      </w:r>
      <w:proofErr w:type="spellStart"/>
      <w:r>
        <w:t>jnen</w:t>
      </w:r>
      <w:proofErr w:type="spellEnd"/>
      <w:r>
        <w:t xml:space="preserve"> / </w:t>
      </w:r>
      <w:proofErr w:type="spellStart"/>
      <w:r>
        <w:t>jren</w:t>
      </w:r>
      <w:proofErr w:type="spellEnd"/>
      <w:r>
        <w:t xml:space="preserve"> </w:t>
      </w:r>
      <w:proofErr w:type="spellStart"/>
      <w:r>
        <w:t>todtschlag</w:t>
      </w:r>
      <w:proofErr w:type="spellEnd"/>
      <w:r>
        <w:t xml:space="preserve"> / </w:t>
      </w:r>
      <w:proofErr w:type="spellStart"/>
      <w:r>
        <w:t>zuvergeben</w:t>
      </w:r>
      <w:proofErr w:type="spellEnd"/>
      <w:r>
        <w:t xml:space="preserve"> </w:t>
      </w:r>
      <w:proofErr w:type="spellStart"/>
      <w:r>
        <w:t>berait</w:t>
      </w:r>
      <w:proofErr w:type="spellEnd"/>
      <w:r>
        <w:t xml:space="preserve"> war / und gutwillig war / sie zu </w:t>
      </w:r>
      <w:proofErr w:type="spellStart"/>
      <w:r>
        <w:t>hayligen</w:t>
      </w:r>
      <w:proofErr w:type="spellEnd"/>
      <w:r>
        <w:t xml:space="preserve"> vor </w:t>
      </w:r>
      <w:proofErr w:type="spellStart"/>
      <w:r>
        <w:t>Got</w:t>
      </w:r>
      <w:proofErr w:type="spellEnd"/>
      <w:r>
        <w:t xml:space="preserve"> seinem </w:t>
      </w:r>
      <w:proofErr w:type="spellStart"/>
      <w:r>
        <w:t>vatter</w:t>
      </w:r>
      <w:proofErr w:type="spellEnd"/>
      <w:r>
        <w:t xml:space="preserve">. </w:t>
      </w:r>
    </w:p>
    <w:p w14:paraId="120992D1" w14:textId="77777777" w:rsidR="00CD38CF" w:rsidRDefault="00CD38CF" w:rsidP="00CD38CF">
      <w:pPr>
        <w:pStyle w:val="StandardWeb"/>
      </w:pPr>
      <w:r>
        <w:t xml:space="preserve">Bey mir / </w:t>
      </w:r>
      <w:proofErr w:type="spellStart"/>
      <w:r>
        <w:t>het</w:t>
      </w:r>
      <w:proofErr w:type="spellEnd"/>
      <w:r>
        <w:t xml:space="preserve"> Paulus seiner grossen </w:t>
      </w:r>
      <w:proofErr w:type="spellStart"/>
      <w:r>
        <w:t>bezeugknis</w:t>
      </w:r>
      <w:proofErr w:type="spellEnd"/>
      <w:r>
        <w:t xml:space="preserve"> / und hoher </w:t>
      </w:r>
      <w:proofErr w:type="spellStart"/>
      <w:r>
        <w:t>bedingung</w:t>
      </w:r>
      <w:proofErr w:type="spellEnd"/>
      <w:r>
        <w:t xml:space="preserve"> gar nichts </w:t>
      </w:r>
      <w:proofErr w:type="spellStart"/>
      <w:r>
        <w:t>bedoerfft</w:t>
      </w:r>
      <w:proofErr w:type="spellEnd"/>
      <w:r>
        <w:t xml:space="preserve"> / ich </w:t>
      </w:r>
      <w:proofErr w:type="spellStart"/>
      <w:r>
        <w:t>wolts</w:t>
      </w:r>
      <w:proofErr w:type="spellEnd"/>
      <w:r>
        <w:t xml:space="preserve"> im / on das / gern </w:t>
      </w:r>
      <w:proofErr w:type="spellStart"/>
      <w:r>
        <w:t>gelaubt</w:t>
      </w:r>
      <w:proofErr w:type="spellEnd"/>
      <w:r>
        <w:t xml:space="preserve"> haben / das sein </w:t>
      </w:r>
      <w:proofErr w:type="spellStart"/>
      <w:r>
        <w:t>hertz</w:t>
      </w:r>
      <w:proofErr w:type="spellEnd"/>
      <w:r>
        <w:t xml:space="preserve"> volles </w:t>
      </w:r>
      <w:proofErr w:type="spellStart"/>
      <w:r>
        <w:t>schmertzens</w:t>
      </w:r>
      <w:proofErr w:type="spellEnd"/>
      <w:r>
        <w:t xml:space="preserve"> und </w:t>
      </w:r>
      <w:proofErr w:type="spellStart"/>
      <w:r>
        <w:t>leydens</w:t>
      </w:r>
      <w:proofErr w:type="spellEnd"/>
      <w:r>
        <w:t xml:space="preserve"> war / für seine </w:t>
      </w:r>
      <w:proofErr w:type="spellStart"/>
      <w:r>
        <w:t>brieder</w:t>
      </w:r>
      <w:proofErr w:type="spellEnd"/>
      <w:r>
        <w:t xml:space="preserve"> Israel. Das aber Paulus sich / mit den </w:t>
      </w:r>
      <w:proofErr w:type="spellStart"/>
      <w:r>
        <w:t>undanckbarn</w:t>
      </w:r>
      <w:proofErr w:type="spellEnd"/>
      <w:r>
        <w:t xml:space="preserve"> / und widerspenstigen / </w:t>
      </w:r>
      <w:proofErr w:type="spellStart"/>
      <w:r>
        <w:t>solt</w:t>
      </w:r>
      <w:proofErr w:type="spellEnd"/>
      <w:r>
        <w:t xml:space="preserve"> </w:t>
      </w:r>
      <w:proofErr w:type="spellStart"/>
      <w:r>
        <w:t>woellen</w:t>
      </w:r>
      <w:proofErr w:type="spellEnd"/>
      <w:r>
        <w:t xml:space="preserve"> </w:t>
      </w:r>
      <w:proofErr w:type="spellStart"/>
      <w:r>
        <w:t>geselt</w:t>
      </w:r>
      <w:proofErr w:type="spellEnd"/>
      <w:r>
        <w:t xml:space="preserve"> / und wider Christum / oder wider die </w:t>
      </w:r>
      <w:proofErr w:type="spellStart"/>
      <w:r>
        <w:t>warhait</w:t>
      </w:r>
      <w:proofErr w:type="spellEnd"/>
      <w:r>
        <w:t xml:space="preserve"> / </w:t>
      </w:r>
      <w:proofErr w:type="spellStart"/>
      <w:r>
        <w:t>begert</w:t>
      </w:r>
      <w:proofErr w:type="spellEnd"/>
      <w:r>
        <w:t xml:space="preserve"> haben / das er (wie sie waren) </w:t>
      </w:r>
      <w:proofErr w:type="spellStart"/>
      <w:r>
        <w:t>ain</w:t>
      </w:r>
      <w:proofErr w:type="spellEnd"/>
      <w:r>
        <w:t xml:space="preserve"> </w:t>
      </w:r>
      <w:proofErr w:type="spellStart"/>
      <w:r>
        <w:t>verbanter</w:t>
      </w:r>
      <w:proofErr w:type="spellEnd"/>
      <w:r>
        <w:t xml:space="preserve"> </w:t>
      </w:r>
      <w:proofErr w:type="spellStart"/>
      <w:r>
        <w:t>grewel</w:t>
      </w:r>
      <w:proofErr w:type="spellEnd"/>
      <w:r>
        <w:t xml:space="preserve"> sein </w:t>
      </w:r>
      <w:proofErr w:type="spellStart"/>
      <w:r>
        <w:t>woelt</w:t>
      </w:r>
      <w:proofErr w:type="spellEnd"/>
      <w:r>
        <w:t xml:space="preserve"> / den </w:t>
      </w:r>
      <w:proofErr w:type="spellStart"/>
      <w:r>
        <w:t>got</w:t>
      </w:r>
      <w:proofErr w:type="spellEnd"/>
      <w:r>
        <w:t xml:space="preserve"> hasset / und der wider </w:t>
      </w:r>
      <w:proofErr w:type="spellStart"/>
      <w:r>
        <w:t>got</w:t>
      </w:r>
      <w:proofErr w:type="spellEnd"/>
      <w:r>
        <w:t xml:space="preserve"> strebet / das </w:t>
      </w:r>
      <w:proofErr w:type="spellStart"/>
      <w:r>
        <w:t>gelaub</w:t>
      </w:r>
      <w:proofErr w:type="spellEnd"/>
      <w:r>
        <w:t xml:space="preserve"> ich </w:t>
      </w:r>
      <w:proofErr w:type="spellStart"/>
      <w:r>
        <w:t>nit</w:t>
      </w:r>
      <w:proofErr w:type="spellEnd"/>
      <w:r>
        <w:t xml:space="preserve"> / und </w:t>
      </w:r>
      <w:proofErr w:type="spellStart"/>
      <w:r>
        <w:t>kans</w:t>
      </w:r>
      <w:proofErr w:type="spellEnd"/>
      <w:r>
        <w:t xml:space="preserve"> </w:t>
      </w:r>
      <w:proofErr w:type="spellStart"/>
      <w:r>
        <w:t>nit</w:t>
      </w:r>
      <w:proofErr w:type="spellEnd"/>
      <w:r>
        <w:t xml:space="preserve"> </w:t>
      </w:r>
      <w:proofErr w:type="spellStart"/>
      <w:r>
        <w:t>gelauben</w:t>
      </w:r>
      <w:proofErr w:type="spellEnd"/>
      <w:r>
        <w:t xml:space="preserve">. </w:t>
      </w:r>
      <w:proofErr w:type="spellStart"/>
      <w:r>
        <w:t>Darumb</w:t>
      </w:r>
      <w:proofErr w:type="spellEnd"/>
      <w:r>
        <w:t xml:space="preserve"> </w:t>
      </w:r>
      <w:proofErr w:type="spellStart"/>
      <w:r>
        <w:t>miessen</w:t>
      </w:r>
      <w:proofErr w:type="spellEnd"/>
      <w:r>
        <w:t xml:space="preserve"> wir </w:t>
      </w:r>
      <w:proofErr w:type="spellStart"/>
      <w:r>
        <w:t>ainen</w:t>
      </w:r>
      <w:proofErr w:type="spellEnd"/>
      <w:r>
        <w:t xml:space="preserve"> rechten sinn </w:t>
      </w:r>
      <w:proofErr w:type="spellStart"/>
      <w:r>
        <w:t>herauß</w:t>
      </w:r>
      <w:proofErr w:type="spellEnd"/>
      <w:r>
        <w:t xml:space="preserve"> lesen. </w:t>
      </w:r>
    </w:p>
    <w:p w14:paraId="145226DB" w14:textId="77777777" w:rsidR="00CD38CF" w:rsidRDefault="00CD38CF" w:rsidP="00CD38CF">
      <w:pPr>
        <w:pStyle w:val="StandardWeb"/>
      </w:pPr>
      <w:r>
        <w:t xml:space="preserve">Das </w:t>
      </w:r>
      <w:proofErr w:type="spellStart"/>
      <w:r>
        <w:t>wort</w:t>
      </w:r>
      <w:proofErr w:type="spellEnd"/>
      <w:r>
        <w:t xml:space="preserve"> Anathema / hat </w:t>
      </w:r>
      <w:proofErr w:type="spellStart"/>
      <w:r>
        <w:t>zwaierlay</w:t>
      </w:r>
      <w:proofErr w:type="spellEnd"/>
      <w:r>
        <w:t xml:space="preserve"> </w:t>
      </w:r>
      <w:proofErr w:type="spellStart"/>
      <w:r>
        <w:t>bedeutnis</w:t>
      </w:r>
      <w:proofErr w:type="spellEnd"/>
      <w:r>
        <w:t xml:space="preserve">. Es </w:t>
      </w:r>
      <w:proofErr w:type="spellStart"/>
      <w:r>
        <w:t>haist</w:t>
      </w:r>
      <w:proofErr w:type="spellEnd"/>
      <w:r>
        <w:t xml:space="preserve"> </w:t>
      </w:r>
      <w:proofErr w:type="spellStart"/>
      <w:r>
        <w:t>ain</w:t>
      </w:r>
      <w:proofErr w:type="spellEnd"/>
      <w:r>
        <w:t xml:space="preserve"> </w:t>
      </w:r>
      <w:proofErr w:type="spellStart"/>
      <w:r>
        <w:t>auffgehengt</w:t>
      </w:r>
      <w:proofErr w:type="spellEnd"/>
      <w:r>
        <w:t xml:space="preserve"> </w:t>
      </w:r>
      <w:proofErr w:type="spellStart"/>
      <w:r>
        <w:t>opffer</w:t>
      </w:r>
      <w:proofErr w:type="spellEnd"/>
      <w:r>
        <w:t xml:space="preserve"> / als wir jetzt </w:t>
      </w:r>
      <w:proofErr w:type="spellStart"/>
      <w:r>
        <w:t>ain</w:t>
      </w:r>
      <w:proofErr w:type="spellEnd"/>
      <w:r>
        <w:t xml:space="preserve"> </w:t>
      </w:r>
      <w:proofErr w:type="spellStart"/>
      <w:r>
        <w:t>zeytlang</w:t>
      </w:r>
      <w:proofErr w:type="spellEnd"/>
      <w:r>
        <w:t xml:space="preserve"> </w:t>
      </w:r>
      <w:proofErr w:type="spellStart"/>
      <w:r>
        <w:t>opffer</w:t>
      </w:r>
      <w:proofErr w:type="spellEnd"/>
      <w:r>
        <w:t xml:space="preserve"> in den </w:t>
      </w:r>
      <w:proofErr w:type="spellStart"/>
      <w:r>
        <w:t>vermainten</w:t>
      </w:r>
      <w:proofErr w:type="spellEnd"/>
      <w:r>
        <w:t xml:space="preserve"> Gottes </w:t>
      </w:r>
      <w:proofErr w:type="spellStart"/>
      <w:r>
        <w:t>heüsern</w:t>
      </w:r>
      <w:proofErr w:type="spellEnd"/>
      <w:r>
        <w:t xml:space="preserve"> / </w:t>
      </w:r>
      <w:proofErr w:type="spellStart"/>
      <w:r>
        <w:t>liessen</w:t>
      </w:r>
      <w:proofErr w:type="spellEnd"/>
      <w:r>
        <w:t xml:space="preserve"> </w:t>
      </w:r>
      <w:proofErr w:type="spellStart"/>
      <w:r>
        <w:t>auffhencken</w:t>
      </w:r>
      <w:proofErr w:type="spellEnd"/>
      <w:r>
        <w:t xml:space="preserve"> / oder auch selber </w:t>
      </w:r>
      <w:proofErr w:type="spellStart"/>
      <w:r>
        <w:t>auffhencken</w:t>
      </w:r>
      <w:proofErr w:type="spellEnd"/>
      <w:r>
        <w:t xml:space="preserve">. Es </w:t>
      </w:r>
      <w:proofErr w:type="spellStart"/>
      <w:r>
        <w:t>hayst</w:t>
      </w:r>
      <w:proofErr w:type="spellEnd"/>
      <w:r>
        <w:t xml:space="preserve"> auch </w:t>
      </w:r>
      <w:proofErr w:type="spellStart"/>
      <w:r>
        <w:t>ain</w:t>
      </w:r>
      <w:proofErr w:type="spellEnd"/>
      <w:r>
        <w:t xml:space="preserve"> bann / </w:t>
      </w:r>
      <w:proofErr w:type="spellStart"/>
      <w:r>
        <w:t>ain</w:t>
      </w:r>
      <w:proofErr w:type="spellEnd"/>
      <w:r>
        <w:t xml:space="preserve"> </w:t>
      </w:r>
      <w:proofErr w:type="spellStart"/>
      <w:r>
        <w:t>grewel</w:t>
      </w:r>
      <w:proofErr w:type="spellEnd"/>
      <w:r>
        <w:t xml:space="preserve"> / </w:t>
      </w:r>
      <w:proofErr w:type="spellStart"/>
      <w:r>
        <w:t>ain</w:t>
      </w:r>
      <w:proofErr w:type="spellEnd"/>
      <w:r>
        <w:t xml:space="preserve"> </w:t>
      </w:r>
      <w:proofErr w:type="spellStart"/>
      <w:r>
        <w:t>verfluchung</w:t>
      </w:r>
      <w:proofErr w:type="spellEnd"/>
      <w:r>
        <w:t xml:space="preserve">. Das ist etwas / das seiner </w:t>
      </w:r>
      <w:proofErr w:type="spellStart"/>
      <w:r>
        <w:t>boßhait</w:t>
      </w:r>
      <w:proofErr w:type="spellEnd"/>
      <w:r>
        <w:t xml:space="preserve"> halben / </w:t>
      </w:r>
      <w:proofErr w:type="spellStart"/>
      <w:r>
        <w:t>auß</w:t>
      </w:r>
      <w:proofErr w:type="spellEnd"/>
      <w:r>
        <w:t xml:space="preserve"> </w:t>
      </w:r>
      <w:proofErr w:type="spellStart"/>
      <w:r>
        <w:t>gemainschafft</w:t>
      </w:r>
      <w:proofErr w:type="spellEnd"/>
      <w:r>
        <w:t xml:space="preserve"> der </w:t>
      </w:r>
      <w:proofErr w:type="spellStart"/>
      <w:r>
        <w:t>hayligen</w:t>
      </w:r>
      <w:proofErr w:type="spellEnd"/>
      <w:r>
        <w:t xml:space="preserve"> / </w:t>
      </w:r>
      <w:proofErr w:type="spellStart"/>
      <w:r>
        <w:t>gestossen</w:t>
      </w:r>
      <w:proofErr w:type="spellEnd"/>
      <w:r>
        <w:t xml:space="preserve"> </w:t>
      </w:r>
      <w:proofErr w:type="spellStart"/>
      <w:r>
        <w:t>unnd</w:t>
      </w:r>
      <w:proofErr w:type="spellEnd"/>
      <w:r>
        <w:t xml:space="preserve"> </w:t>
      </w:r>
      <w:proofErr w:type="spellStart"/>
      <w:r>
        <w:t>verworffren</w:t>
      </w:r>
      <w:proofErr w:type="spellEnd"/>
      <w:r>
        <w:t xml:space="preserve"> werden </w:t>
      </w:r>
      <w:proofErr w:type="spellStart"/>
      <w:r>
        <w:t>solt</w:t>
      </w:r>
      <w:proofErr w:type="spellEnd"/>
      <w:r>
        <w:t xml:space="preserve">. </w:t>
      </w:r>
    </w:p>
    <w:p w14:paraId="2EA96B9D" w14:textId="77777777" w:rsidR="00CD38CF" w:rsidRDefault="00CD38CF" w:rsidP="00CD38CF">
      <w:pPr>
        <w:pStyle w:val="StandardWeb"/>
      </w:pPr>
      <w:r>
        <w:t xml:space="preserve">Wann man den ersten </w:t>
      </w:r>
      <w:proofErr w:type="spellStart"/>
      <w:r>
        <w:t>verstandt</w:t>
      </w:r>
      <w:proofErr w:type="spellEnd"/>
      <w:r>
        <w:t xml:space="preserve"> / oder </w:t>
      </w:r>
      <w:proofErr w:type="spellStart"/>
      <w:r>
        <w:t>synn</w:t>
      </w:r>
      <w:proofErr w:type="spellEnd"/>
      <w:r>
        <w:t xml:space="preserve"> </w:t>
      </w:r>
      <w:proofErr w:type="spellStart"/>
      <w:r>
        <w:t>alhie</w:t>
      </w:r>
      <w:proofErr w:type="spellEnd"/>
      <w:r>
        <w:t xml:space="preserve"> / in den gehandelten </w:t>
      </w:r>
      <w:proofErr w:type="spellStart"/>
      <w:r>
        <w:t>woertlin</w:t>
      </w:r>
      <w:proofErr w:type="spellEnd"/>
      <w:r>
        <w:t xml:space="preserve"> Anathema / </w:t>
      </w:r>
      <w:proofErr w:type="spellStart"/>
      <w:r>
        <w:t>anneme</w:t>
      </w:r>
      <w:proofErr w:type="spellEnd"/>
      <w:r>
        <w:t xml:space="preserve"> / als er auch </w:t>
      </w:r>
      <w:proofErr w:type="spellStart"/>
      <w:r>
        <w:t>wol</w:t>
      </w:r>
      <w:proofErr w:type="spellEnd"/>
      <w:r>
        <w:t xml:space="preserve"> </w:t>
      </w:r>
      <w:proofErr w:type="spellStart"/>
      <w:r>
        <w:t>anzunemen</w:t>
      </w:r>
      <w:proofErr w:type="spellEnd"/>
      <w:r>
        <w:t xml:space="preserve"> ist / so wer er </w:t>
      </w:r>
      <w:proofErr w:type="spellStart"/>
      <w:r>
        <w:t>spruch</w:t>
      </w:r>
      <w:proofErr w:type="spellEnd"/>
      <w:r>
        <w:t xml:space="preserve"> Pauli leicht / und </w:t>
      </w:r>
      <w:proofErr w:type="spellStart"/>
      <w:r>
        <w:t>hette</w:t>
      </w:r>
      <w:proofErr w:type="spellEnd"/>
      <w:r>
        <w:t xml:space="preserve"> </w:t>
      </w:r>
      <w:proofErr w:type="spellStart"/>
      <w:r>
        <w:t>dise</w:t>
      </w:r>
      <w:proofErr w:type="spellEnd"/>
      <w:r>
        <w:t xml:space="preserve"> </w:t>
      </w:r>
      <w:proofErr w:type="spellStart"/>
      <w:r>
        <w:t>mainung</w:t>
      </w:r>
      <w:proofErr w:type="spellEnd"/>
      <w:r>
        <w:t xml:space="preserve">. Das Paulus für seine </w:t>
      </w:r>
      <w:proofErr w:type="spellStart"/>
      <w:r>
        <w:t>brieder</w:t>
      </w:r>
      <w:proofErr w:type="spellEnd"/>
      <w:r>
        <w:t xml:space="preserve"> / </w:t>
      </w:r>
      <w:proofErr w:type="spellStart"/>
      <w:r>
        <w:t>auß</w:t>
      </w:r>
      <w:proofErr w:type="spellEnd"/>
      <w:r>
        <w:t xml:space="preserve"> Israel / </w:t>
      </w:r>
      <w:proofErr w:type="spellStart"/>
      <w:r>
        <w:t>vil</w:t>
      </w:r>
      <w:proofErr w:type="spellEnd"/>
      <w:r>
        <w:t xml:space="preserve"> lieber / </w:t>
      </w:r>
      <w:proofErr w:type="spellStart"/>
      <w:r>
        <w:t>woelt</w:t>
      </w:r>
      <w:proofErr w:type="spellEnd"/>
      <w:r>
        <w:t xml:space="preserve"> </w:t>
      </w:r>
      <w:proofErr w:type="spellStart"/>
      <w:r>
        <w:t>auffgehenckt</w:t>
      </w:r>
      <w:proofErr w:type="spellEnd"/>
      <w:r>
        <w:t xml:space="preserve"> sein / als </w:t>
      </w:r>
      <w:proofErr w:type="spellStart"/>
      <w:r>
        <w:t>ain</w:t>
      </w:r>
      <w:proofErr w:type="spellEnd"/>
      <w:r>
        <w:t xml:space="preserve"> </w:t>
      </w:r>
      <w:proofErr w:type="spellStart"/>
      <w:r>
        <w:t>opffer</w:t>
      </w:r>
      <w:proofErr w:type="spellEnd"/>
      <w:r>
        <w:t xml:space="preserve"> / dann mit </w:t>
      </w:r>
      <w:proofErr w:type="spellStart"/>
      <w:r>
        <w:t>sollichem</w:t>
      </w:r>
      <w:proofErr w:type="spellEnd"/>
      <w:r>
        <w:t xml:space="preserve"> grossen </w:t>
      </w:r>
      <w:proofErr w:type="spellStart"/>
      <w:r>
        <w:t>schmertzen</w:t>
      </w:r>
      <w:proofErr w:type="spellEnd"/>
      <w:r>
        <w:t xml:space="preserve"> / </w:t>
      </w:r>
      <w:proofErr w:type="spellStart"/>
      <w:r>
        <w:t>ire</w:t>
      </w:r>
      <w:proofErr w:type="spellEnd"/>
      <w:r>
        <w:t xml:space="preserve"> </w:t>
      </w:r>
      <w:proofErr w:type="spellStart"/>
      <w:r>
        <w:t>boßhaiten</w:t>
      </w:r>
      <w:proofErr w:type="spellEnd"/>
      <w:r>
        <w:t xml:space="preserve"> </w:t>
      </w:r>
      <w:proofErr w:type="spellStart"/>
      <w:r>
        <w:t>unnd</w:t>
      </w:r>
      <w:proofErr w:type="spellEnd"/>
      <w:r>
        <w:t xml:space="preserve"> verstocktes </w:t>
      </w:r>
      <w:proofErr w:type="spellStart"/>
      <w:r>
        <w:t>hertz</w:t>
      </w:r>
      <w:proofErr w:type="spellEnd"/>
      <w:r>
        <w:t xml:space="preserve"> sehen. Und ich </w:t>
      </w:r>
      <w:proofErr w:type="spellStart"/>
      <w:r>
        <w:t>wayß</w:t>
      </w:r>
      <w:proofErr w:type="spellEnd"/>
      <w:r>
        <w:t xml:space="preserve"> das der rechte </w:t>
      </w:r>
      <w:proofErr w:type="spellStart"/>
      <w:r>
        <w:t>gelaub</w:t>
      </w:r>
      <w:proofErr w:type="spellEnd"/>
      <w:r>
        <w:t xml:space="preserve"> / lieber das </w:t>
      </w:r>
      <w:proofErr w:type="spellStart"/>
      <w:r>
        <w:t>hertz</w:t>
      </w:r>
      <w:proofErr w:type="spellEnd"/>
      <w:r>
        <w:t xml:space="preserve"> zerspalten </w:t>
      </w:r>
      <w:proofErr w:type="spellStart"/>
      <w:r>
        <w:t>woelt</w:t>
      </w:r>
      <w:proofErr w:type="spellEnd"/>
      <w:r>
        <w:t xml:space="preserve"> / dann das er / solche </w:t>
      </w:r>
      <w:proofErr w:type="spellStart"/>
      <w:r>
        <w:t>frevenliche</w:t>
      </w:r>
      <w:proofErr w:type="spellEnd"/>
      <w:r>
        <w:t xml:space="preserve"> </w:t>
      </w:r>
      <w:proofErr w:type="spellStart"/>
      <w:r>
        <w:t>verachtung</w:t>
      </w:r>
      <w:proofErr w:type="spellEnd"/>
      <w:r>
        <w:t xml:space="preserve"> / </w:t>
      </w:r>
      <w:proofErr w:type="spellStart"/>
      <w:r>
        <w:t>goetlicher</w:t>
      </w:r>
      <w:proofErr w:type="spellEnd"/>
      <w:r>
        <w:t xml:space="preserve"> </w:t>
      </w:r>
      <w:proofErr w:type="spellStart"/>
      <w:r>
        <w:t>wolthaten</w:t>
      </w:r>
      <w:proofErr w:type="spellEnd"/>
      <w:r>
        <w:t xml:space="preserve"> sehen </w:t>
      </w:r>
      <w:proofErr w:type="spellStart"/>
      <w:r>
        <w:t>sol</w:t>
      </w:r>
      <w:proofErr w:type="spellEnd"/>
      <w:r>
        <w:t xml:space="preserve"> / sonderlich wann die </w:t>
      </w:r>
      <w:proofErr w:type="spellStart"/>
      <w:r>
        <w:t>bißhait</w:t>
      </w:r>
      <w:proofErr w:type="spellEnd"/>
      <w:r>
        <w:t xml:space="preserve"> </w:t>
      </w:r>
      <w:proofErr w:type="spellStart"/>
      <w:r>
        <w:t>fürtfert</w:t>
      </w:r>
      <w:proofErr w:type="spellEnd"/>
      <w:r>
        <w:t xml:space="preserve"> / on </w:t>
      </w:r>
      <w:proofErr w:type="spellStart"/>
      <w:r>
        <w:t>auffhoeren</w:t>
      </w:r>
      <w:proofErr w:type="spellEnd"/>
      <w:r>
        <w:t xml:space="preserve">. Und </w:t>
      </w:r>
      <w:proofErr w:type="spellStart"/>
      <w:r>
        <w:t>ain</w:t>
      </w:r>
      <w:proofErr w:type="spellEnd"/>
      <w:r>
        <w:t xml:space="preserve"> </w:t>
      </w:r>
      <w:proofErr w:type="spellStart"/>
      <w:r>
        <w:t>jetlicher</w:t>
      </w:r>
      <w:proofErr w:type="spellEnd"/>
      <w:r>
        <w:t xml:space="preserve"> </w:t>
      </w:r>
      <w:proofErr w:type="spellStart"/>
      <w:r>
        <w:t>gelaubiger</w:t>
      </w:r>
      <w:proofErr w:type="spellEnd"/>
      <w:r>
        <w:t xml:space="preserve"> / </w:t>
      </w:r>
      <w:proofErr w:type="spellStart"/>
      <w:r>
        <w:t>solt</w:t>
      </w:r>
      <w:proofErr w:type="spellEnd"/>
      <w:r>
        <w:t xml:space="preserve"> lieber sterben / dann bey solchen </w:t>
      </w:r>
      <w:proofErr w:type="spellStart"/>
      <w:r>
        <w:t>gotlosen</w:t>
      </w:r>
      <w:proofErr w:type="spellEnd"/>
      <w:r>
        <w:t xml:space="preserve"> </w:t>
      </w:r>
      <w:proofErr w:type="spellStart"/>
      <w:r>
        <w:t>menschen</w:t>
      </w:r>
      <w:proofErr w:type="spellEnd"/>
      <w:r>
        <w:t xml:space="preserve"> seyn / als man </w:t>
      </w:r>
      <w:proofErr w:type="spellStart"/>
      <w:r>
        <w:t>sicht</w:t>
      </w:r>
      <w:proofErr w:type="spellEnd"/>
      <w:r>
        <w:t xml:space="preserve"> in den geberden oder </w:t>
      </w:r>
      <w:proofErr w:type="spellStart"/>
      <w:r>
        <w:t>leyden</w:t>
      </w:r>
      <w:proofErr w:type="spellEnd"/>
      <w:r>
        <w:t xml:space="preserve"> Davids / und der andern knechten Gottes. </w:t>
      </w:r>
    </w:p>
    <w:p w14:paraId="34922786" w14:textId="77777777" w:rsidR="00CD38CF" w:rsidRDefault="00CD38CF" w:rsidP="00CD38CF">
      <w:pPr>
        <w:pStyle w:val="StandardWeb"/>
      </w:pPr>
      <w:proofErr w:type="spellStart"/>
      <w:r>
        <w:t>Yedoch</w:t>
      </w:r>
      <w:proofErr w:type="spellEnd"/>
      <w:r>
        <w:t xml:space="preserve"> ist </w:t>
      </w:r>
      <w:proofErr w:type="spellStart"/>
      <w:r>
        <w:t>alhie</w:t>
      </w:r>
      <w:proofErr w:type="spellEnd"/>
      <w:r>
        <w:t xml:space="preserve"> </w:t>
      </w:r>
      <w:proofErr w:type="spellStart"/>
      <w:r>
        <w:t>underschaid</w:t>
      </w:r>
      <w:proofErr w:type="spellEnd"/>
      <w:r>
        <w:t xml:space="preserve"> / und </w:t>
      </w:r>
      <w:proofErr w:type="spellStart"/>
      <w:r>
        <w:t>weyse</w:t>
      </w:r>
      <w:proofErr w:type="spellEnd"/>
      <w:r>
        <w:t xml:space="preserve"> </w:t>
      </w:r>
      <w:proofErr w:type="spellStart"/>
      <w:r>
        <w:t>zehalten</w:t>
      </w:r>
      <w:proofErr w:type="spellEnd"/>
      <w:r>
        <w:t xml:space="preserve"> / das man den armen </w:t>
      </w:r>
      <w:proofErr w:type="spellStart"/>
      <w:r>
        <w:t>leutten</w:t>
      </w:r>
      <w:proofErr w:type="spellEnd"/>
      <w:r>
        <w:t xml:space="preserve"> / erstlich wünschen </w:t>
      </w:r>
      <w:proofErr w:type="spellStart"/>
      <w:r>
        <w:t>solt</w:t>
      </w:r>
      <w:proofErr w:type="spellEnd"/>
      <w:r>
        <w:t xml:space="preserve"> / das sie </w:t>
      </w:r>
      <w:proofErr w:type="spellStart"/>
      <w:r>
        <w:t>got</w:t>
      </w:r>
      <w:proofErr w:type="spellEnd"/>
      <w:r>
        <w:t xml:space="preserve"> </w:t>
      </w:r>
      <w:proofErr w:type="spellStart"/>
      <w:r>
        <w:t>wolten</w:t>
      </w:r>
      <w:proofErr w:type="spellEnd"/>
      <w:r>
        <w:t xml:space="preserve"> erkennen / und die </w:t>
      </w:r>
      <w:proofErr w:type="spellStart"/>
      <w:r>
        <w:t>seligkait</w:t>
      </w:r>
      <w:proofErr w:type="spellEnd"/>
      <w:r>
        <w:t xml:space="preserve"> Christi </w:t>
      </w:r>
      <w:proofErr w:type="spellStart"/>
      <w:r>
        <w:t>begeren</w:t>
      </w:r>
      <w:proofErr w:type="spellEnd"/>
      <w:r>
        <w:t xml:space="preserve">. Auch in solcher </w:t>
      </w:r>
      <w:proofErr w:type="spellStart"/>
      <w:r>
        <w:t>hertzlicher</w:t>
      </w:r>
      <w:proofErr w:type="spellEnd"/>
      <w:r>
        <w:t xml:space="preserve"> </w:t>
      </w:r>
      <w:proofErr w:type="spellStart"/>
      <w:r>
        <w:t>gusnt</w:t>
      </w:r>
      <w:proofErr w:type="spellEnd"/>
      <w:r>
        <w:t xml:space="preserve"> / das </w:t>
      </w:r>
      <w:proofErr w:type="spellStart"/>
      <w:r>
        <w:t>ainer</w:t>
      </w:r>
      <w:proofErr w:type="spellEnd"/>
      <w:r>
        <w:t xml:space="preserve"> gern sterben </w:t>
      </w:r>
      <w:proofErr w:type="spellStart"/>
      <w:r>
        <w:t>woelt</w:t>
      </w:r>
      <w:proofErr w:type="spellEnd"/>
      <w:r>
        <w:t xml:space="preserve"> / das sie </w:t>
      </w:r>
      <w:proofErr w:type="spellStart"/>
      <w:r>
        <w:t>anfiengen</w:t>
      </w:r>
      <w:proofErr w:type="spellEnd"/>
      <w:r>
        <w:t xml:space="preserve"> zu </w:t>
      </w:r>
      <w:proofErr w:type="spellStart"/>
      <w:r>
        <w:t>begeren</w:t>
      </w:r>
      <w:proofErr w:type="spellEnd"/>
      <w:r>
        <w:t xml:space="preserve"> / und erkennen. Und </w:t>
      </w:r>
      <w:proofErr w:type="spellStart"/>
      <w:r>
        <w:t>woelt</w:t>
      </w:r>
      <w:proofErr w:type="spellEnd"/>
      <w:r>
        <w:t xml:space="preserve"> / das er / als </w:t>
      </w:r>
      <w:proofErr w:type="spellStart"/>
      <w:r>
        <w:t>ain</w:t>
      </w:r>
      <w:proofErr w:type="spellEnd"/>
      <w:r>
        <w:t xml:space="preserve"> </w:t>
      </w:r>
      <w:proofErr w:type="spellStart"/>
      <w:r>
        <w:t>auffgehengt</w:t>
      </w:r>
      <w:proofErr w:type="spellEnd"/>
      <w:r>
        <w:t xml:space="preserve"> </w:t>
      </w:r>
      <w:proofErr w:type="spellStart"/>
      <w:r>
        <w:t>opffer</w:t>
      </w:r>
      <w:proofErr w:type="spellEnd"/>
      <w:r>
        <w:t xml:space="preserve"> wer / </w:t>
      </w:r>
      <w:proofErr w:type="spellStart"/>
      <w:r>
        <w:t>auff</w:t>
      </w:r>
      <w:proofErr w:type="spellEnd"/>
      <w:r>
        <w:t xml:space="preserve"> das die arme </w:t>
      </w:r>
      <w:proofErr w:type="spellStart"/>
      <w:r>
        <w:t>blinthait</w:t>
      </w:r>
      <w:proofErr w:type="spellEnd"/>
      <w:r>
        <w:t xml:space="preserve"> / </w:t>
      </w:r>
      <w:proofErr w:type="spellStart"/>
      <w:r>
        <w:t>Got</w:t>
      </w:r>
      <w:proofErr w:type="spellEnd"/>
      <w:r>
        <w:t xml:space="preserve"> / </w:t>
      </w:r>
      <w:proofErr w:type="spellStart"/>
      <w:r>
        <w:t>anfahen</w:t>
      </w:r>
      <w:proofErr w:type="spellEnd"/>
      <w:r>
        <w:t xml:space="preserve"> </w:t>
      </w:r>
      <w:proofErr w:type="spellStart"/>
      <w:r>
        <w:t>wolt</w:t>
      </w:r>
      <w:proofErr w:type="spellEnd"/>
      <w:r>
        <w:t xml:space="preserve"> erkennen und </w:t>
      </w:r>
      <w:proofErr w:type="spellStart"/>
      <w:r>
        <w:t>annemen</w:t>
      </w:r>
      <w:proofErr w:type="spellEnd"/>
      <w:r>
        <w:t xml:space="preserve">. Joan. 15,. Die </w:t>
      </w:r>
      <w:proofErr w:type="spellStart"/>
      <w:r>
        <w:t>weyl</w:t>
      </w:r>
      <w:proofErr w:type="spellEnd"/>
      <w:r>
        <w:t xml:space="preserve"> Christus spricht / das ist mein gebot / das </w:t>
      </w:r>
      <w:proofErr w:type="spellStart"/>
      <w:r>
        <w:t>ir</w:t>
      </w:r>
      <w:proofErr w:type="spellEnd"/>
      <w:r>
        <w:t xml:space="preserve"> / </w:t>
      </w:r>
      <w:proofErr w:type="spellStart"/>
      <w:r>
        <w:t>ainer</w:t>
      </w:r>
      <w:proofErr w:type="spellEnd"/>
      <w:r>
        <w:t xml:space="preserve"> den andern liebet / und </w:t>
      </w:r>
      <w:proofErr w:type="spellStart"/>
      <w:r>
        <w:t>menigklicher</w:t>
      </w:r>
      <w:proofErr w:type="spellEnd"/>
      <w:r>
        <w:t xml:space="preserve"> sein </w:t>
      </w:r>
      <w:proofErr w:type="spellStart"/>
      <w:r>
        <w:t>seele</w:t>
      </w:r>
      <w:proofErr w:type="spellEnd"/>
      <w:r>
        <w:t xml:space="preserve"> / für den andern setze / als Christus sein </w:t>
      </w:r>
      <w:proofErr w:type="spellStart"/>
      <w:r>
        <w:t>seel</w:t>
      </w:r>
      <w:proofErr w:type="spellEnd"/>
      <w:r>
        <w:t xml:space="preserve"> für </w:t>
      </w:r>
      <w:proofErr w:type="spellStart"/>
      <w:r>
        <w:t>unns</w:t>
      </w:r>
      <w:proofErr w:type="spellEnd"/>
      <w:r>
        <w:t xml:space="preserve"> gesetzt hat / die wir vor auch im </w:t>
      </w:r>
      <w:proofErr w:type="spellStart"/>
      <w:r>
        <w:t>finsternis</w:t>
      </w:r>
      <w:proofErr w:type="spellEnd"/>
      <w:r>
        <w:t xml:space="preserve"> / wider </w:t>
      </w:r>
      <w:proofErr w:type="spellStart"/>
      <w:r>
        <w:t>gotes</w:t>
      </w:r>
      <w:proofErr w:type="spellEnd"/>
      <w:r>
        <w:t xml:space="preserve"> willen und </w:t>
      </w:r>
      <w:proofErr w:type="spellStart"/>
      <w:r>
        <w:t>eer</w:t>
      </w:r>
      <w:proofErr w:type="spellEnd"/>
      <w:r>
        <w:t xml:space="preserve"> / </w:t>
      </w:r>
      <w:proofErr w:type="spellStart"/>
      <w:r>
        <w:t>giengen</w:t>
      </w:r>
      <w:proofErr w:type="spellEnd"/>
      <w:r>
        <w:t xml:space="preserve">. </w:t>
      </w:r>
    </w:p>
    <w:p w14:paraId="66031013" w14:textId="77777777" w:rsidR="00CD38CF" w:rsidRDefault="00CD38CF" w:rsidP="00CD38CF">
      <w:pPr>
        <w:pStyle w:val="StandardWeb"/>
      </w:pPr>
      <w:r>
        <w:t xml:space="preserve">In der </w:t>
      </w:r>
      <w:proofErr w:type="spellStart"/>
      <w:r>
        <w:t>weyse</w:t>
      </w:r>
      <w:proofErr w:type="spellEnd"/>
      <w:r>
        <w:t xml:space="preserve"> und </w:t>
      </w:r>
      <w:proofErr w:type="spellStart"/>
      <w:r>
        <w:t>synn</w:t>
      </w:r>
      <w:proofErr w:type="spellEnd"/>
      <w:r>
        <w:t xml:space="preserve"> / </w:t>
      </w:r>
      <w:proofErr w:type="spellStart"/>
      <w:r>
        <w:t>gelaub</w:t>
      </w:r>
      <w:proofErr w:type="spellEnd"/>
      <w:r>
        <w:t xml:space="preserve"> ich </w:t>
      </w:r>
      <w:proofErr w:type="spellStart"/>
      <w:r>
        <w:t>wol</w:t>
      </w:r>
      <w:proofErr w:type="spellEnd"/>
      <w:r>
        <w:t xml:space="preserve"> / das Paulus </w:t>
      </w:r>
      <w:proofErr w:type="spellStart"/>
      <w:r>
        <w:t>jmm</w:t>
      </w:r>
      <w:proofErr w:type="spellEnd"/>
      <w:r>
        <w:t xml:space="preserve"> gewünscht hab / das er </w:t>
      </w:r>
      <w:proofErr w:type="spellStart"/>
      <w:r>
        <w:t>ain</w:t>
      </w:r>
      <w:proofErr w:type="spellEnd"/>
      <w:r>
        <w:t xml:space="preserve"> </w:t>
      </w:r>
      <w:proofErr w:type="spellStart"/>
      <w:r>
        <w:t>auffgehengt</w:t>
      </w:r>
      <w:proofErr w:type="spellEnd"/>
      <w:r>
        <w:t xml:space="preserve"> </w:t>
      </w:r>
      <w:proofErr w:type="spellStart"/>
      <w:r>
        <w:t>opffer</w:t>
      </w:r>
      <w:proofErr w:type="spellEnd"/>
      <w:r>
        <w:t xml:space="preserve"> </w:t>
      </w:r>
      <w:proofErr w:type="spellStart"/>
      <w:r>
        <w:t>were</w:t>
      </w:r>
      <w:proofErr w:type="spellEnd"/>
      <w:r>
        <w:t xml:space="preserve"> / von Christo / für seine </w:t>
      </w:r>
      <w:proofErr w:type="spellStart"/>
      <w:r>
        <w:t>brieder</w:t>
      </w:r>
      <w:proofErr w:type="spellEnd"/>
      <w:r>
        <w:t xml:space="preserve">. Nicht das er / von Gottes und Christus liebe und </w:t>
      </w:r>
      <w:proofErr w:type="spellStart"/>
      <w:r>
        <w:t>freundtschafft</w:t>
      </w:r>
      <w:proofErr w:type="spellEnd"/>
      <w:r>
        <w:t xml:space="preserve"> </w:t>
      </w:r>
      <w:proofErr w:type="spellStart"/>
      <w:r>
        <w:t>woelt</w:t>
      </w:r>
      <w:proofErr w:type="spellEnd"/>
      <w:r>
        <w:t xml:space="preserve"> </w:t>
      </w:r>
      <w:proofErr w:type="spellStart"/>
      <w:r>
        <w:t>geschayden</w:t>
      </w:r>
      <w:proofErr w:type="spellEnd"/>
      <w:r>
        <w:t xml:space="preserve"> sein. </w:t>
      </w:r>
    </w:p>
    <w:p w14:paraId="1E8CA549" w14:textId="77777777" w:rsidR="00CD38CF" w:rsidRDefault="00CD38CF" w:rsidP="00CD38CF">
      <w:pPr>
        <w:pStyle w:val="StandardWeb"/>
      </w:pPr>
      <w:r>
        <w:t xml:space="preserve">Dann das hieß </w:t>
      </w:r>
      <w:proofErr w:type="spellStart"/>
      <w:r>
        <w:t>nit</w:t>
      </w:r>
      <w:proofErr w:type="spellEnd"/>
      <w:r>
        <w:t xml:space="preserve"> Christo </w:t>
      </w:r>
      <w:proofErr w:type="spellStart"/>
      <w:r>
        <w:t>nachvolgen</w:t>
      </w:r>
      <w:proofErr w:type="spellEnd"/>
      <w:r>
        <w:t xml:space="preserve"> / und sein </w:t>
      </w:r>
      <w:proofErr w:type="spellStart"/>
      <w:r>
        <w:t>aygne</w:t>
      </w:r>
      <w:proofErr w:type="spellEnd"/>
      <w:r>
        <w:t xml:space="preserve"> </w:t>
      </w:r>
      <w:proofErr w:type="spellStart"/>
      <w:r>
        <w:t>seel</w:t>
      </w:r>
      <w:proofErr w:type="spellEnd"/>
      <w:r>
        <w:t xml:space="preserve"> für seinen </w:t>
      </w:r>
      <w:proofErr w:type="spellStart"/>
      <w:r>
        <w:t>bruder</w:t>
      </w:r>
      <w:proofErr w:type="spellEnd"/>
      <w:r>
        <w:t xml:space="preserve"> setzen / als Christus gesetzt hat / </w:t>
      </w:r>
      <w:proofErr w:type="spellStart"/>
      <w:r>
        <w:t>sonder</w:t>
      </w:r>
      <w:proofErr w:type="spellEnd"/>
      <w:r>
        <w:t xml:space="preserve"> </w:t>
      </w:r>
      <w:proofErr w:type="spellStart"/>
      <w:r>
        <w:t>auß</w:t>
      </w:r>
      <w:proofErr w:type="spellEnd"/>
      <w:r>
        <w:t xml:space="preserve"> dem weg Christi </w:t>
      </w:r>
      <w:proofErr w:type="spellStart"/>
      <w:r>
        <w:t>geen</w:t>
      </w:r>
      <w:proofErr w:type="spellEnd"/>
      <w:r>
        <w:t xml:space="preserve">. Es </w:t>
      </w:r>
      <w:proofErr w:type="spellStart"/>
      <w:r>
        <w:t>hyeß</w:t>
      </w:r>
      <w:proofErr w:type="spellEnd"/>
      <w:r>
        <w:t xml:space="preserve"> auch </w:t>
      </w:r>
      <w:proofErr w:type="spellStart"/>
      <w:r>
        <w:t>nit</w:t>
      </w:r>
      <w:proofErr w:type="spellEnd"/>
      <w:r>
        <w:t xml:space="preserve"> das </w:t>
      </w:r>
      <w:proofErr w:type="spellStart"/>
      <w:r>
        <w:t>creutz</w:t>
      </w:r>
      <w:proofErr w:type="spellEnd"/>
      <w:r>
        <w:t xml:space="preserve"> Christi suchen / </w:t>
      </w:r>
      <w:proofErr w:type="spellStart"/>
      <w:r>
        <w:t>sonder</w:t>
      </w:r>
      <w:proofErr w:type="spellEnd"/>
      <w:r>
        <w:t xml:space="preserve"> </w:t>
      </w:r>
      <w:proofErr w:type="spellStart"/>
      <w:r>
        <w:t>ain</w:t>
      </w:r>
      <w:proofErr w:type="spellEnd"/>
      <w:r>
        <w:t xml:space="preserve"> </w:t>
      </w:r>
      <w:proofErr w:type="spellStart"/>
      <w:r>
        <w:t>aygens</w:t>
      </w:r>
      <w:proofErr w:type="spellEnd"/>
      <w:r>
        <w:t xml:space="preserve">. Nicht in des </w:t>
      </w:r>
      <w:proofErr w:type="spellStart"/>
      <w:r>
        <w:t>vatters</w:t>
      </w:r>
      <w:proofErr w:type="spellEnd"/>
      <w:r>
        <w:t xml:space="preserve"> willen absterben / sonder in dem willen des </w:t>
      </w:r>
      <w:proofErr w:type="spellStart"/>
      <w:r>
        <w:t>flaysch</w:t>
      </w:r>
      <w:proofErr w:type="spellEnd"/>
      <w:r>
        <w:t xml:space="preserve">. Paulus hat </w:t>
      </w:r>
      <w:proofErr w:type="spellStart"/>
      <w:r>
        <w:t>yeden</w:t>
      </w:r>
      <w:proofErr w:type="spellEnd"/>
      <w:r>
        <w:t xml:space="preserve"> verstand Christi gehabt / Joan. 17. Ich </w:t>
      </w:r>
      <w:proofErr w:type="spellStart"/>
      <w:r>
        <w:t>bit</w:t>
      </w:r>
      <w:proofErr w:type="spellEnd"/>
      <w:r>
        <w:t xml:space="preserve"> </w:t>
      </w:r>
      <w:proofErr w:type="spellStart"/>
      <w:r>
        <w:t>nit</w:t>
      </w:r>
      <w:proofErr w:type="spellEnd"/>
      <w:r>
        <w:t xml:space="preserve"> für die </w:t>
      </w:r>
      <w:proofErr w:type="spellStart"/>
      <w:r>
        <w:t>welt</w:t>
      </w:r>
      <w:proofErr w:type="spellEnd"/>
      <w:r>
        <w:t xml:space="preserve"> etc. Paulus hat in seinem </w:t>
      </w:r>
      <w:proofErr w:type="spellStart"/>
      <w:r>
        <w:t>wunsch</w:t>
      </w:r>
      <w:proofErr w:type="spellEnd"/>
      <w:r>
        <w:t xml:space="preserve"> / den willen des </w:t>
      </w:r>
      <w:proofErr w:type="spellStart"/>
      <w:r>
        <w:t>vatters</w:t>
      </w:r>
      <w:proofErr w:type="spellEnd"/>
      <w:r>
        <w:t xml:space="preserve"> / </w:t>
      </w:r>
      <w:proofErr w:type="spellStart"/>
      <w:r>
        <w:t>unnd</w:t>
      </w:r>
      <w:proofErr w:type="spellEnd"/>
      <w:r>
        <w:t xml:space="preserve"> des </w:t>
      </w:r>
      <w:proofErr w:type="spellStart"/>
      <w:r>
        <w:t>sons</w:t>
      </w:r>
      <w:proofErr w:type="spellEnd"/>
      <w:r>
        <w:t xml:space="preserve"> / durch den </w:t>
      </w:r>
      <w:proofErr w:type="spellStart"/>
      <w:r>
        <w:t>hayligen</w:t>
      </w:r>
      <w:proofErr w:type="spellEnd"/>
      <w:r>
        <w:t xml:space="preserve"> </w:t>
      </w:r>
      <w:proofErr w:type="spellStart"/>
      <w:r>
        <w:t>gayst</w:t>
      </w:r>
      <w:proofErr w:type="spellEnd"/>
      <w:r>
        <w:t xml:space="preserve"> / </w:t>
      </w:r>
      <w:proofErr w:type="spellStart"/>
      <w:r>
        <w:t>ungezweyfelt</w:t>
      </w:r>
      <w:proofErr w:type="spellEnd"/>
      <w:r>
        <w:t xml:space="preserve"> </w:t>
      </w:r>
      <w:proofErr w:type="spellStart"/>
      <w:r>
        <w:t>vermerckt</w:t>
      </w:r>
      <w:proofErr w:type="spellEnd"/>
      <w:r>
        <w:t xml:space="preserve"> / und </w:t>
      </w:r>
      <w:proofErr w:type="spellStart"/>
      <w:r>
        <w:t>volbringen</w:t>
      </w:r>
      <w:proofErr w:type="spellEnd"/>
      <w:r>
        <w:t xml:space="preserve"> wellen. Und also hat er von Christo / </w:t>
      </w:r>
      <w:proofErr w:type="spellStart"/>
      <w:r>
        <w:t>dz</w:t>
      </w:r>
      <w:proofErr w:type="spellEnd"/>
      <w:r>
        <w:t xml:space="preserve"> ist von dem </w:t>
      </w:r>
      <w:proofErr w:type="spellStart"/>
      <w:r>
        <w:t>gayst</w:t>
      </w:r>
      <w:proofErr w:type="spellEnd"/>
      <w:r>
        <w:t xml:space="preserve"> Christi / den </w:t>
      </w:r>
      <w:proofErr w:type="spellStart"/>
      <w:r>
        <w:t>goetlichen</w:t>
      </w:r>
      <w:proofErr w:type="spellEnd"/>
      <w:r>
        <w:t xml:space="preserve"> </w:t>
      </w:r>
      <w:proofErr w:type="spellStart"/>
      <w:r>
        <w:t>wunsch</w:t>
      </w:r>
      <w:proofErr w:type="spellEnd"/>
      <w:r>
        <w:t xml:space="preserve"> gehabt / das er </w:t>
      </w:r>
      <w:proofErr w:type="spellStart"/>
      <w:r>
        <w:t>begert</w:t>
      </w:r>
      <w:proofErr w:type="spellEnd"/>
      <w:r>
        <w:t xml:space="preserve"> </w:t>
      </w:r>
      <w:proofErr w:type="spellStart"/>
      <w:r>
        <w:t>auffgehengkt</w:t>
      </w:r>
      <w:proofErr w:type="spellEnd"/>
      <w:r>
        <w:t xml:space="preserve"> werden / als </w:t>
      </w:r>
      <w:proofErr w:type="spellStart"/>
      <w:r>
        <w:t>ain</w:t>
      </w:r>
      <w:proofErr w:type="spellEnd"/>
      <w:r>
        <w:t xml:space="preserve"> </w:t>
      </w:r>
      <w:proofErr w:type="spellStart"/>
      <w:r>
        <w:t>auffgehengkt</w:t>
      </w:r>
      <w:proofErr w:type="spellEnd"/>
      <w:r>
        <w:t xml:space="preserve"> </w:t>
      </w:r>
      <w:proofErr w:type="spellStart"/>
      <w:r>
        <w:t>opffer</w:t>
      </w:r>
      <w:proofErr w:type="spellEnd"/>
      <w:r>
        <w:t xml:space="preserve"> / welches die </w:t>
      </w:r>
      <w:proofErr w:type="spellStart"/>
      <w:r>
        <w:t>kriechische</w:t>
      </w:r>
      <w:proofErr w:type="spellEnd"/>
      <w:r>
        <w:t xml:space="preserve"> sprach / </w:t>
      </w:r>
      <w:proofErr w:type="spellStart"/>
      <w:r>
        <w:t>ain</w:t>
      </w:r>
      <w:proofErr w:type="spellEnd"/>
      <w:r>
        <w:t xml:space="preserve"> </w:t>
      </w:r>
      <w:proofErr w:type="spellStart"/>
      <w:r>
        <w:t>anathema</w:t>
      </w:r>
      <w:proofErr w:type="spellEnd"/>
      <w:r>
        <w:t xml:space="preserve"> </w:t>
      </w:r>
      <w:proofErr w:type="spellStart"/>
      <w:r>
        <w:t>haysset</w:t>
      </w:r>
      <w:proofErr w:type="spellEnd"/>
      <w:r>
        <w:t xml:space="preserve">. </w:t>
      </w:r>
    </w:p>
    <w:p w14:paraId="14ADA914" w14:textId="77777777" w:rsidR="00CD38CF" w:rsidRDefault="00CD38CF" w:rsidP="00CD38CF">
      <w:pPr>
        <w:pStyle w:val="StandardWeb"/>
      </w:pPr>
      <w:r>
        <w:t xml:space="preserve">Nun / setze ich / als wer das Paulus </w:t>
      </w:r>
      <w:proofErr w:type="spellStart"/>
      <w:r>
        <w:t>mainung</w:t>
      </w:r>
      <w:proofErr w:type="spellEnd"/>
      <w:r>
        <w:t xml:space="preserve"> gewesen / das er </w:t>
      </w:r>
      <w:proofErr w:type="spellStart"/>
      <w:r>
        <w:t>ain</w:t>
      </w:r>
      <w:proofErr w:type="spellEnd"/>
      <w:r>
        <w:t xml:space="preserve"> </w:t>
      </w:r>
      <w:proofErr w:type="spellStart"/>
      <w:r>
        <w:t>verbanter</w:t>
      </w:r>
      <w:proofErr w:type="spellEnd"/>
      <w:r>
        <w:t xml:space="preserve"> von Christo / lieber sein </w:t>
      </w:r>
      <w:proofErr w:type="spellStart"/>
      <w:r>
        <w:t>woelt</w:t>
      </w:r>
      <w:proofErr w:type="spellEnd"/>
      <w:r>
        <w:t xml:space="preserve"> / dann das seine </w:t>
      </w:r>
      <w:proofErr w:type="spellStart"/>
      <w:r>
        <w:t>brieder</w:t>
      </w:r>
      <w:proofErr w:type="spellEnd"/>
      <w:r>
        <w:t xml:space="preserve"> / nach dem </w:t>
      </w:r>
      <w:proofErr w:type="spellStart"/>
      <w:r>
        <w:t>flaysch</w:t>
      </w:r>
      <w:proofErr w:type="spellEnd"/>
      <w:r>
        <w:t xml:space="preserve"> / so </w:t>
      </w:r>
      <w:proofErr w:type="spellStart"/>
      <w:r>
        <w:t>vergeßlich</w:t>
      </w:r>
      <w:proofErr w:type="spellEnd"/>
      <w:r>
        <w:t xml:space="preserve"> / wider </w:t>
      </w:r>
      <w:proofErr w:type="spellStart"/>
      <w:r>
        <w:t>gottes</w:t>
      </w:r>
      <w:proofErr w:type="spellEnd"/>
      <w:r>
        <w:t xml:space="preserve"> </w:t>
      </w:r>
      <w:proofErr w:type="spellStart"/>
      <w:r>
        <w:t>gunst</w:t>
      </w:r>
      <w:proofErr w:type="spellEnd"/>
      <w:r>
        <w:t xml:space="preserve"> / wieten / und tobten / </w:t>
      </w:r>
      <w:proofErr w:type="spellStart"/>
      <w:r>
        <w:t>dannocht</w:t>
      </w:r>
      <w:proofErr w:type="spellEnd"/>
      <w:r>
        <w:t xml:space="preserve"> </w:t>
      </w:r>
      <w:proofErr w:type="spellStart"/>
      <w:r>
        <w:t>moechts</w:t>
      </w:r>
      <w:proofErr w:type="spellEnd"/>
      <w:r>
        <w:t xml:space="preserve"> </w:t>
      </w:r>
      <w:proofErr w:type="spellStart"/>
      <w:r>
        <w:t>ye</w:t>
      </w:r>
      <w:proofErr w:type="spellEnd"/>
      <w:r>
        <w:t xml:space="preserve"> nicht / </w:t>
      </w:r>
      <w:proofErr w:type="spellStart"/>
      <w:r>
        <w:t>disen</w:t>
      </w:r>
      <w:proofErr w:type="spellEnd"/>
      <w:r>
        <w:t xml:space="preserve"> </w:t>
      </w:r>
      <w:proofErr w:type="spellStart"/>
      <w:r>
        <w:t>synn</w:t>
      </w:r>
      <w:proofErr w:type="spellEnd"/>
      <w:r>
        <w:t xml:space="preserve"> haben / das Paulus / den </w:t>
      </w:r>
      <w:proofErr w:type="spellStart"/>
      <w:r>
        <w:t>gotlosen</w:t>
      </w:r>
      <w:proofErr w:type="spellEnd"/>
      <w:r>
        <w:t xml:space="preserve"> </w:t>
      </w:r>
      <w:proofErr w:type="spellStart"/>
      <w:r>
        <w:t>briedern</w:t>
      </w:r>
      <w:proofErr w:type="spellEnd"/>
      <w:r>
        <w:t xml:space="preserve"> zu gefallen </w:t>
      </w:r>
      <w:proofErr w:type="spellStart"/>
      <w:r>
        <w:t>ain</w:t>
      </w:r>
      <w:proofErr w:type="spellEnd"/>
      <w:r>
        <w:t xml:space="preserve"> </w:t>
      </w:r>
      <w:proofErr w:type="spellStart"/>
      <w:r>
        <w:t>abgesunderts</w:t>
      </w:r>
      <w:proofErr w:type="spellEnd"/>
      <w:r>
        <w:t xml:space="preserve"> </w:t>
      </w:r>
      <w:proofErr w:type="spellStart"/>
      <w:r>
        <w:t>glid</w:t>
      </w:r>
      <w:proofErr w:type="spellEnd"/>
      <w:r>
        <w:t xml:space="preserve"> sein </w:t>
      </w:r>
      <w:proofErr w:type="spellStart"/>
      <w:r>
        <w:t>woelt</w:t>
      </w:r>
      <w:proofErr w:type="spellEnd"/>
      <w:r>
        <w:t xml:space="preserve"> / wider Christum / dann es </w:t>
      </w:r>
      <w:proofErr w:type="spellStart"/>
      <w:r>
        <w:t>mieste</w:t>
      </w:r>
      <w:proofErr w:type="spellEnd"/>
      <w:r>
        <w:t xml:space="preserve"> bald </w:t>
      </w:r>
      <w:proofErr w:type="spellStart"/>
      <w:r>
        <w:t>volgen</w:t>
      </w:r>
      <w:proofErr w:type="spellEnd"/>
      <w:r>
        <w:t xml:space="preserve"> / das </w:t>
      </w:r>
      <w:proofErr w:type="spellStart"/>
      <w:r>
        <w:t>jne</w:t>
      </w:r>
      <w:proofErr w:type="spellEnd"/>
      <w:r>
        <w:t xml:space="preserve"> / </w:t>
      </w:r>
      <w:proofErr w:type="spellStart"/>
      <w:r>
        <w:t>vil</w:t>
      </w:r>
      <w:proofErr w:type="spellEnd"/>
      <w:r>
        <w:t xml:space="preserve"> </w:t>
      </w:r>
      <w:proofErr w:type="spellStart"/>
      <w:r>
        <w:t>ain</w:t>
      </w:r>
      <w:proofErr w:type="spellEnd"/>
      <w:r>
        <w:t xml:space="preserve"> geringere </w:t>
      </w:r>
      <w:proofErr w:type="spellStart"/>
      <w:r>
        <w:t>creatur</w:t>
      </w:r>
      <w:proofErr w:type="spellEnd"/>
      <w:r>
        <w:t xml:space="preserve"> / von Christo </w:t>
      </w:r>
      <w:proofErr w:type="spellStart"/>
      <w:r>
        <w:t>geschayden</w:t>
      </w:r>
      <w:proofErr w:type="spellEnd"/>
      <w:r>
        <w:t xml:space="preserve"> </w:t>
      </w:r>
      <w:proofErr w:type="spellStart"/>
      <w:r>
        <w:t>het</w:t>
      </w:r>
      <w:proofErr w:type="spellEnd"/>
      <w:r>
        <w:t xml:space="preserve"> / dann </w:t>
      </w:r>
      <w:proofErr w:type="spellStart"/>
      <w:r>
        <w:t>ain</w:t>
      </w:r>
      <w:proofErr w:type="spellEnd"/>
      <w:r>
        <w:t xml:space="preserve"> Engel. 1. Cor. 5. 2. Thess. 3. Auch hat Paulus uns </w:t>
      </w:r>
      <w:proofErr w:type="spellStart"/>
      <w:r>
        <w:t>verbotten</w:t>
      </w:r>
      <w:proofErr w:type="spellEnd"/>
      <w:r>
        <w:t xml:space="preserve"> / das wir </w:t>
      </w:r>
      <w:proofErr w:type="spellStart"/>
      <w:r>
        <w:t>kayn</w:t>
      </w:r>
      <w:proofErr w:type="spellEnd"/>
      <w:r>
        <w:t xml:space="preserve"> </w:t>
      </w:r>
      <w:proofErr w:type="spellStart"/>
      <w:r>
        <w:t>gemainschafft</w:t>
      </w:r>
      <w:proofErr w:type="spellEnd"/>
      <w:r>
        <w:t xml:space="preserve"> / mit den haben sollen / die </w:t>
      </w:r>
      <w:proofErr w:type="spellStart"/>
      <w:r>
        <w:t>offentlich</w:t>
      </w:r>
      <w:proofErr w:type="spellEnd"/>
      <w:r>
        <w:t xml:space="preserve"> wider </w:t>
      </w:r>
      <w:proofErr w:type="spellStart"/>
      <w:r>
        <w:t>got</w:t>
      </w:r>
      <w:proofErr w:type="spellEnd"/>
      <w:r>
        <w:t xml:space="preserve"> leben. </w:t>
      </w:r>
    </w:p>
    <w:p w14:paraId="653C29A6" w14:textId="77777777" w:rsidR="00CD38CF" w:rsidRDefault="00CD38CF" w:rsidP="00CD38CF">
      <w:pPr>
        <w:pStyle w:val="StandardWeb"/>
      </w:pPr>
      <w:r>
        <w:t xml:space="preserve">Galat. 3. </w:t>
      </w:r>
      <w:proofErr w:type="spellStart"/>
      <w:r>
        <w:t>Dyser</w:t>
      </w:r>
      <w:proofErr w:type="spellEnd"/>
      <w:r>
        <w:t xml:space="preserve"> </w:t>
      </w:r>
      <w:proofErr w:type="spellStart"/>
      <w:r>
        <w:t>synn</w:t>
      </w:r>
      <w:proofErr w:type="spellEnd"/>
      <w:r>
        <w:t xml:space="preserve"> </w:t>
      </w:r>
      <w:proofErr w:type="spellStart"/>
      <w:r>
        <w:t>leidt</w:t>
      </w:r>
      <w:proofErr w:type="spellEnd"/>
      <w:r>
        <w:t xml:space="preserve"> sich / das Paulus bey den </w:t>
      </w:r>
      <w:proofErr w:type="spellStart"/>
      <w:r>
        <w:t>menschen</w:t>
      </w:r>
      <w:proofErr w:type="spellEnd"/>
      <w:r>
        <w:t xml:space="preserve"> </w:t>
      </w:r>
      <w:proofErr w:type="spellStart"/>
      <w:r>
        <w:t>ayn</w:t>
      </w:r>
      <w:proofErr w:type="spellEnd"/>
      <w:r>
        <w:t xml:space="preserve"> </w:t>
      </w:r>
      <w:proofErr w:type="spellStart"/>
      <w:r>
        <w:t>verbanter</w:t>
      </w:r>
      <w:proofErr w:type="spellEnd"/>
      <w:r>
        <w:t xml:space="preserve"> </w:t>
      </w:r>
      <w:proofErr w:type="spellStart"/>
      <w:r>
        <w:t>mensch</w:t>
      </w:r>
      <w:proofErr w:type="spellEnd"/>
      <w:r>
        <w:t xml:space="preserve"> sein </w:t>
      </w:r>
      <w:proofErr w:type="spellStart"/>
      <w:r>
        <w:t>woelt</w:t>
      </w:r>
      <w:proofErr w:type="spellEnd"/>
      <w:r>
        <w:t xml:space="preserve"> / </w:t>
      </w:r>
      <w:proofErr w:type="spellStart"/>
      <w:r>
        <w:t>auff</w:t>
      </w:r>
      <w:proofErr w:type="spellEnd"/>
      <w:r>
        <w:t xml:space="preserve"> </w:t>
      </w:r>
      <w:proofErr w:type="spellStart"/>
      <w:r>
        <w:t>dz</w:t>
      </w:r>
      <w:proofErr w:type="spellEnd"/>
      <w:r>
        <w:t xml:space="preserve"> sich seine </w:t>
      </w:r>
      <w:proofErr w:type="spellStart"/>
      <w:r>
        <w:t>brieder</w:t>
      </w:r>
      <w:proofErr w:type="spellEnd"/>
      <w:r>
        <w:t xml:space="preserve"> zu </w:t>
      </w:r>
      <w:proofErr w:type="spellStart"/>
      <w:r>
        <w:t>got</w:t>
      </w:r>
      <w:proofErr w:type="spellEnd"/>
      <w:r>
        <w:t xml:space="preserve"> </w:t>
      </w:r>
      <w:proofErr w:type="spellStart"/>
      <w:r>
        <w:t>bekereten</w:t>
      </w:r>
      <w:proofErr w:type="spellEnd"/>
      <w:r>
        <w:t xml:space="preserve"> / oder </w:t>
      </w:r>
      <w:proofErr w:type="spellStart"/>
      <w:r>
        <w:t>wendten</w:t>
      </w:r>
      <w:proofErr w:type="spellEnd"/>
      <w:r>
        <w:t xml:space="preserve">. Als Christus auch </w:t>
      </w:r>
      <w:proofErr w:type="spellStart"/>
      <w:r>
        <w:t>ain</w:t>
      </w:r>
      <w:proofErr w:type="spellEnd"/>
      <w:r>
        <w:t xml:space="preserve"> </w:t>
      </w:r>
      <w:proofErr w:type="spellStart"/>
      <w:r>
        <w:t>vermaledeyung</w:t>
      </w:r>
      <w:proofErr w:type="spellEnd"/>
      <w:r>
        <w:t xml:space="preserve"> ist worden. </w:t>
      </w:r>
      <w:proofErr w:type="spellStart"/>
      <w:r>
        <w:t>Wiewol</w:t>
      </w:r>
      <w:proofErr w:type="spellEnd"/>
      <w:r>
        <w:t xml:space="preserve"> die </w:t>
      </w:r>
      <w:proofErr w:type="spellStart"/>
      <w:r>
        <w:t>menschen</w:t>
      </w:r>
      <w:proofErr w:type="spellEnd"/>
      <w:r>
        <w:t xml:space="preserve"> </w:t>
      </w:r>
      <w:proofErr w:type="spellStart"/>
      <w:r>
        <w:t>maynten</w:t>
      </w:r>
      <w:proofErr w:type="spellEnd"/>
      <w:r>
        <w:t xml:space="preserve"> / </w:t>
      </w:r>
      <w:proofErr w:type="spellStart"/>
      <w:r>
        <w:t>got</w:t>
      </w:r>
      <w:proofErr w:type="spellEnd"/>
      <w:r>
        <w:t xml:space="preserve"> </w:t>
      </w:r>
      <w:proofErr w:type="spellStart"/>
      <w:r>
        <w:t>het</w:t>
      </w:r>
      <w:proofErr w:type="spellEnd"/>
      <w:r>
        <w:t xml:space="preserve"> Christum </w:t>
      </w:r>
      <w:proofErr w:type="spellStart"/>
      <w:r>
        <w:t>verworffen</w:t>
      </w:r>
      <w:proofErr w:type="spellEnd"/>
      <w:r>
        <w:t xml:space="preserve"> / geschlagen / und </w:t>
      </w:r>
      <w:proofErr w:type="spellStart"/>
      <w:r>
        <w:t>aussetzig</w:t>
      </w:r>
      <w:proofErr w:type="spellEnd"/>
      <w:r>
        <w:t xml:space="preserve"> gesprochen. Esaia. 53. Aber Christus trug unsern </w:t>
      </w:r>
      <w:proofErr w:type="spellStart"/>
      <w:r>
        <w:t>aussatz</w:t>
      </w:r>
      <w:proofErr w:type="spellEnd"/>
      <w:r>
        <w:t xml:space="preserve"> / unsere </w:t>
      </w:r>
      <w:proofErr w:type="spellStart"/>
      <w:r>
        <w:t>schlege</w:t>
      </w:r>
      <w:proofErr w:type="spellEnd"/>
      <w:r>
        <w:t xml:space="preserve"> </w:t>
      </w:r>
      <w:proofErr w:type="spellStart"/>
      <w:r>
        <w:t>unn</w:t>
      </w:r>
      <w:proofErr w:type="spellEnd"/>
      <w:r>
        <w:t xml:space="preserve"> </w:t>
      </w:r>
      <w:proofErr w:type="spellStart"/>
      <w:r>
        <w:t>sünd</w:t>
      </w:r>
      <w:proofErr w:type="spellEnd"/>
      <w:r>
        <w:t xml:space="preserve">. Das aber </w:t>
      </w:r>
      <w:proofErr w:type="spellStart"/>
      <w:r>
        <w:t>geschriben</w:t>
      </w:r>
      <w:proofErr w:type="spellEnd"/>
      <w:r>
        <w:t xml:space="preserve"> stet / </w:t>
      </w:r>
      <w:proofErr w:type="spellStart"/>
      <w:r>
        <w:t>ain</w:t>
      </w:r>
      <w:proofErr w:type="spellEnd"/>
      <w:r>
        <w:t xml:space="preserve"> </w:t>
      </w:r>
      <w:proofErr w:type="spellStart"/>
      <w:r>
        <w:t>verbanter</w:t>
      </w:r>
      <w:proofErr w:type="spellEnd"/>
      <w:r>
        <w:t xml:space="preserve"> von </w:t>
      </w:r>
      <w:proofErr w:type="spellStart"/>
      <w:r>
        <w:t>Got</w:t>
      </w:r>
      <w:proofErr w:type="spellEnd"/>
      <w:r>
        <w:t xml:space="preserve"> / dringt mich nicht zu halten / das Paulus von Christo </w:t>
      </w:r>
      <w:proofErr w:type="spellStart"/>
      <w:r>
        <w:t>wolt</w:t>
      </w:r>
      <w:proofErr w:type="spellEnd"/>
      <w:r>
        <w:t xml:space="preserve"> </w:t>
      </w:r>
      <w:proofErr w:type="spellStart"/>
      <w:r>
        <w:t>geschayden</w:t>
      </w:r>
      <w:proofErr w:type="spellEnd"/>
      <w:r>
        <w:t xml:space="preserve"> sein / so wenig Christus sich von seinem </w:t>
      </w:r>
      <w:proofErr w:type="spellStart"/>
      <w:r>
        <w:t>vatter</w:t>
      </w:r>
      <w:proofErr w:type="spellEnd"/>
      <w:r>
        <w:t xml:space="preserve"> </w:t>
      </w:r>
      <w:proofErr w:type="spellStart"/>
      <w:r>
        <w:t>entfrembt</w:t>
      </w:r>
      <w:proofErr w:type="spellEnd"/>
      <w:r>
        <w:t xml:space="preserve"> / am </w:t>
      </w:r>
      <w:proofErr w:type="spellStart"/>
      <w:r>
        <w:t>holtz</w:t>
      </w:r>
      <w:proofErr w:type="spellEnd"/>
      <w:r>
        <w:t xml:space="preserve"> / da er </w:t>
      </w:r>
      <w:proofErr w:type="spellStart"/>
      <w:r>
        <w:t>ain</w:t>
      </w:r>
      <w:proofErr w:type="spellEnd"/>
      <w:r>
        <w:t xml:space="preserve"> </w:t>
      </w:r>
      <w:proofErr w:type="spellStart"/>
      <w:r>
        <w:t>vermaledeyung</w:t>
      </w:r>
      <w:proofErr w:type="spellEnd"/>
      <w:r>
        <w:t xml:space="preserve"> ward / von </w:t>
      </w:r>
      <w:proofErr w:type="spellStart"/>
      <w:r>
        <w:t>Got</w:t>
      </w:r>
      <w:proofErr w:type="spellEnd"/>
      <w:r>
        <w:t xml:space="preserve"> oder bey </w:t>
      </w:r>
      <w:proofErr w:type="spellStart"/>
      <w:r>
        <w:t>got</w:t>
      </w:r>
      <w:proofErr w:type="spellEnd"/>
      <w:r>
        <w:t xml:space="preserve"> / dann Christus was </w:t>
      </w:r>
      <w:proofErr w:type="spellStart"/>
      <w:r>
        <w:t>darumb</w:t>
      </w:r>
      <w:proofErr w:type="spellEnd"/>
      <w:r>
        <w:t xml:space="preserve"> von </w:t>
      </w:r>
      <w:proofErr w:type="spellStart"/>
      <w:r>
        <w:t>seynem</w:t>
      </w:r>
      <w:proofErr w:type="spellEnd"/>
      <w:r>
        <w:t xml:space="preserve"> </w:t>
      </w:r>
      <w:proofErr w:type="spellStart"/>
      <w:r>
        <w:t>vatter</w:t>
      </w:r>
      <w:proofErr w:type="spellEnd"/>
      <w:r>
        <w:t xml:space="preserve"> / nicht </w:t>
      </w:r>
      <w:proofErr w:type="spellStart"/>
      <w:r>
        <w:t>abgeschayden</w:t>
      </w:r>
      <w:proofErr w:type="spellEnd"/>
      <w:r>
        <w:t xml:space="preserve"> / noch wider den </w:t>
      </w:r>
      <w:proofErr w:type="spellStart"/>
      <w:r>
        <w:t>vater</w:t>
      </w:r>
      <w:proofErr w:type="spellEnd"/>
      <w:r>
        <w:t xml:space="preserve"> / dem er seinen </w:t>
      </w:r>
      <w:proofErr w:type="spellStart"/>
      <w:r>
        <w:t>gayst</w:t>
      </w:r>
      <w:proofErr w:type="spellEnd"/>
      <w:r>
        <w:t xml:space="preserve"> </w:t>
      </w:r>
      <w:proofErr w:type="spellStart"/>
      <w:r>
        <w:t>bevalch</w:t>
      </w:r>
      <w:proofErr w:type="spellEnd"/>
      <w:r>
        <w:t xml:space="preserve"> / und zu </w:t>
      </w:r>
      <w:proofErr w:type="spellStart"/>
      <w:r>
        <w:t>handen</w:t>
      </w:r>
      <w:proofErr w:type="spellEnd"/>
      <w:r>
        <w:t xml:space="preserve"> stellet / Wie </w:t>
      </w:r>
      <w:proofErr w:type="spellStart"/>
      <w:r>
        <w:t>wol</w:t>
      </w:r>
      <w:proofErr w:type="spellEnd"/>
      <w:r>
        <w:t xml:space="preserve"> die </w:t>
      </w:r>
      <w:proofErr w:type="spellStart"/>
      <w:r>
        <w:t>geschrifft</w:t>
      </w:r>
      <w:proofErr w:type="spellEnd"/>
      <w:r>
        <w:t xml:space="preserve"> spricht / das der / bey </w:t>
      </w:r>
      <w:proofErr w:type="spellStart"/>
      <w:r>
        <w:t>got</w:t>
      </w:r>
      <w:proofErr w:type="spellEnd"/>
      <w:r>
        <w:t xml:space="preserve"> / </w:t>
      </w:r>
      <w:proofErr w:type="spellStart"/>
      <w:r>
        <w:t>vermledeyet</w:t>
      </w:r>
      <w:proofErr w:type="spellEnd"/>
      <w:r>
        <w:t xml:space="preserve"> ist / der am </w:t>
      </w:r>
      <w:proofErr w:type="spellStart"/>
      <w:r>
        <w:t>holtz</w:t>
      </w:r>
      <w:proofErr w:type="spellEnd"/>
      <w:r>
        <w:t xml:space="preserve"> hangt. </w:t>
      </w:r>
      <w:proofErr w:type="spellStart"/>
      <w:r>
        <w:t>Dyse</w:t>
      </w:r>
      <w:proofErr w:type="spellEnd"/>
      <w:r>
        <w:t xml:space="preserve"> </w:t>
      </w:r>
      <w:proofErr w:type="spellStart"/>
      <w:r>
        <w:t>wort</w:t>
      </w:r>
      <w:proofErr w:type="spellEnd"/>
      <w:r>
        <w:t xml:space="preserve"> aber (bey </w:t>
      </w:r>
      <w:proofErr w:type="spellStart"/>
      <w:r>
        <w:t>got</w:t>
      </w:r>
      <w:proofErr w:type="spellEnd"/>
      <w:r>
        <w:t xml:space="preserve"> oder vor </w:t>
      </w:r>
      <w:proofErr w:type="spellStart"/>
      <w:r>
        <w:t>got</w:t>
      </w:r>
      <w:proofErr w:type="spellEnd"/>
      <w:r>
        <w:t xml:space="preserve">) </w:t>
      </w:r>
      <w:proofErr w:type="spellStart"/>
      <w:r>
        <w:t>zaygen</w:t>
      </w:r>
      <w:proofErr w:type="spellEnd"/>
      <w:r>
        <w:t xml:space="preserve"> nicht an / das Christus sich wider seinen </w:t>
      </w:r>
      <w:proofErr w:type="spellStart"/>
      <w:r>
        <w:t>vatter</w:t>
      </w:r>
      <w:proofErr w:type="spellEnd"/>
      <w:r>
        <w:t xml:space="preserve"> gesetzt / </w:t>
      </w:r>
      <w:proofErr w:type="spellStart"/>
      <w:r>
        <w:t>sonder</w:t>
      </w:r>
      <w:proofErr w:type="spellEnd"/>
      <w:r>
        <w:t xml:space="preserve"> / das er unsere </w:t>
      </w:r>
      <w:proofErr w:type="spellStart"/>
      <w:r>
        <w:t>sünd</w:t>
      </w:r>
      <w:proofErr w:type="spellEnd"/>
      <w:r>
        <w:t xml:space="preserve"> / unsere </w:t>
      </w:r>
      <w:proofErr w:type="spellStart"/>
      <w:r>
        <w:t>verfluchung</w:t>
      </w:r>
      <w:proofErr w:type="spellEnd"/>
      <w:r>
        <w:t xml:space="preserve"> / und </w:t>
      </w:r>
      <w:proofErr w:type="spellStart"/>
      <w:r>
        <w:t>vermaledeyung</w:t>
      </w:r>
      <w:proofErr w:type="spellEnd"/>
      <w:r>
        <w:t xml:space="preserve"> / </w:t>
      </w:r>
      <w:proofErr w:type="spellStart"/>
      <w:r>
        <w:t>warhafftiglich</w:t>
      </w:r>
      <w:proofErr w:type="spellEnd"/>
      <w:r>
        <w:t xml:space="preserve"> / bey </w:t>
      </w:r>
      <w:proofErr w:type="spellStart"/>
      <w:r>
        <w:t>Got</w:t>
      </w:r>
      <w:proofErr w:type="spellEnd"/>
      <w:r>
        <w:t xml:space="preserve"> / als vor der </w:t>
      </w:r>
      <w:proofErr w:type="spellStart"/>
      <w:r>
        <w:t>welt</w:t>
      </w:r>
      <w:proofErr w:type="spellEnd"/>
      <w:r>
        <w:t xml:space="preserve"> getragen hat / und nicht </w:t>
      </w:r>
      <w:proofErr w:type="spellStart"/>
      <w:r>
        <w:t>allayn</w:t>
      </w:r>
      <w:proofErr w:type="spellEnd"/>
      <w:r>
        <w:t xml:space="preserve"> / </w:t>
      </w:r>
      <w:proofErr w:type="spellStart"/>
      <w:r>
        <w:t>imm</w:t>
      </w:r>
      <w:proofErr w:type="spellEnd"/>
      <w:r>
        <w:t xml:space="preserve"> </w:t>
      </w:r>
      <w:proofErr w:type="spellStart"/>
      <w:r>
        <w:t>scheyn</w:t>
      </w:r>
      <w:proofErr w:type="spellEnd"/>
      <w:r>
        <w:t xml:space="preserve">. Als auch Christus / </w:t>
      </w:r>
      <w:proofErr w:type="spellStart"/>
      <w:r>
        <w:t>vergebung</w:t>
      </w:r>
      <w:proofErr w:type="spellEnd"/>
      <w:r>
        <w:t xml:space="preserve"> der </w:t>
      </w:r>
      <w:proofErr w:type="spellStart"/>
      <w:r>
        <w:t>sünden</w:t>
      </w:r>
      <w:proofErr w:type="spellEnd"/>
      <w:r>
        <w:t xml:space="preserve"> / </w:t>
      </w:r>
      <w:proofErr w:type="spellStart"/>
      <w:r>
        <w:t>warhafftigklich</w:t>
      </w:r>
      <w:proofErr w:type="spellEnd"/>
      <w:r>
        <w:t xml:space="preserve"> </w:t>
      </w:r>
      <w:proofErr w:type="spellStart"/>
      <w:r>
        <w:t>gibet</w:t>
      </w:r>
      <w:proofErr w:type="spellEnd"/>
      <w:r>
        <w:t xml:space="preserve"> / </w:t>
      </w:r>
      <w:proofErr w:type="spellStart"/>
      <w:r>
        <w:t>unnd</w:t>
      </w:r>
      <w:proofErr w:type="spellEnd"/>
      <w:r>
        <w:t xml:space="preserve"> </w:t>
      </w:r>
      <w:proofErr w:type="spellStart"/>
      <w:r>
        <w:t>seyne</w:t>
      </w:r>
      <w:proofErr w:type="spellEnd"/>
      <w:r>
        <w:t xml:space="preserve"> </w:t>
      </w:r>
      <w:proofErr w:type="spellStart"/>
      <w:r>
        <w:t>gebenedeyung</w:t>
      </w:r>
      <w:proofErr w:type="spellEnd"/>
      <w:r>
        <w:t xml:space="preserve"> / und andere </w:t>
      </w:r>
      <w:proofErr w:type="spellStart"/>
      <w:r>
        <w:t>gyetter</w:t>
      </w:r>
      <w:proofErr w:type="spellEnd"/>
      <w:r>
        <w:t xml:space="preserve"> / in der </w:t>
      </w:r>
      <w:proofErr w:type="spellStart"/>
      <w:r>
        <w:t>warhait</w:t>
      </w:r>
      <w:proofErr w:type="spellEnd"/>
      <w:r>
        <w:t xml:space="preserve"> / </w:t>
      </w:r>
      <w:proofErr w:type="spellStart"/>
      <w:r>
        <w:t>unnd</w:t>
      </w:r>
      <w:proofErr w:type="spellEnd"/>
      <w:r>
        <w:t xml:space="preserve"> nicht </w:t>
      </w:r>
      <w:proofErr w:type="spellStart"/>
      <w:r>
        <w:t>imm</w:t>
      </w:r>
      <w:proofErr w:type="spellEnd"/>
      <w:r>
        <w:t xml:space="preserve"> </w:t>
      </w:r>
      <w:proofErr w:type="spellStart"/>
      <w:r>
        <w:t>scheyn</w:t>
      </w:r>
      <w:proofErr w:type="spellEnd"/>
      <w:r>
        <w:t xml:space="preserve"> oder </w:t>
      </w:r>
      <w:proofErr w:type="spellStart"/>
      <w:r>
        <w:t>won</w:t>
      </w:r>
      <w:proofErr w:type="spellEnd"/>
      <w:r>
        <w:t xml:space="preserve"> </w:t>
      </w:r>
      <w:proofErr w:type="spellStart"/>
      <w:r>
        <w:t>mittaylt</w:t>
      </w:r>
      <w:proofErr w:type="spellEnd"/>
      <w:r>
        <w:t xml:space="preserve">. So auch / </w:t>
      </w:r>
      <w:proofErr w:type="spellStart"/>
      <w:r>
        <w:t>must</w:t>
      </w:r>
      <w:proofErr w:type="spellEnd"/>
      <w:r>
        <w:t xml:space="preserve"> es </w:t>
      </w:r>
      <w:proofErr w:type="spellStart"/>
      <w:r>
        <w:t>alhie</w:t>
      </w:r>
      <w:proofErr w:type="spellEnd"/>
      <w:r>
        <w:t xml:space="preserve"> sein / wann Paulus durch </w:t>
      </w:r>
      <w:proofErr w:type="spellStart"/>
      <w:r>
        <w:t>gottes</w:t>
      </w:r>
      <w:proofErr w:type="spellEnd"/>
      <w:r>
        <w:t xml:space="preserve"> </w:t>
      </w:r>
      <w:proofErr w:type="spellStart"/>
      <w:r>
        <w:t>gayst</w:t>
      </w:r>
      <w:proofErr w:type="spellEnd"/>
      <w:r>
        <w:t xml:space="preserve"> / </w:t>
      </w:r>
      <w:proofErr w:type="spellStart"/>
      <w:r>
        <w:t>begert</w:t>
      </w:r>
      <w:proofErr w:type="spellEnd"/>
      <w:r>
        <w:t xml:space="preserve"> / </w:t>
      </w:r>
      <w:proofErr w:type="spellStart"/>
      <w:r>
        <w:t>ain</w:t>
      </w:r>
      <w:proofErr w:type="spellEnd"/>
      <w:r>
        <w:t xml:space="preserve"> </w:t>
      </w:r>
      <w:proofErr w:type="spellStart"/>
      <w:r>
        <w:t>verbanter</w:t>
      </w:r>
      <w:proofErr w:type="spellEnd"/>
      <w:r>
        <w:t xml:space="preserve"> oder bann von Christo zu sein / das er / den hon und </w:t>
      </w:r>
      <w:proofErr w:type="spellStart"/>
      <w:r>
        <w:t>spot</w:t>
      </w:r>
      <w:proofErr w:type="spellEnd"/>
      <w:r>
        <w:t xml:space="preserve"> / </w:t>
      </w:r>
      <w:proofErr w:type="spellStart"/>
      <w:r>
        <w:t>warhafftigklich</w:t>
      </w:r>
      <w:proofErr w:type="spellEnd"/>
      <w:r>
        <w:t xml:space="preserve"> für seine </w:t>
      </w:r>
      <w:proofErr w:type="spellStart"/>
      <w:r>
        <w:t>brieder</w:t>
      </w:r>
      <w:proofErr w:type="spellEnd"/>
      <w:r>
        <w:t xml:space="preserve"> leiden </w:t>
      </w:r>
      <w:proofErr w:type="spellStart"/>
      <w:r>
        <w:t>wolt</w:t>
      </w:r>
      <w:proofErr w:type="spellEnd"/>
      <w:r>
        <w:t xml:space="preserve"> / den </w:t>
      </w:r>
      <w:proofErr w:type="spellStart"/>
      <w:r>
        <w:t>ain</w:t>
      </w:r>
      <w:proofErr w:type="spellEnd"/>
      <w:r>
        <w:t xml:space="preserve"> </w:t>
      </w:r>
      <w:proofErr w:type="spellStart"/>
      <w:r>
        <w:t>verbanter</w:t>
      </w:r>
      <w:proofErr w:type="spellEnd"/>
      <w:r>
        <w:t xml:space="preserve"> </w:t>
      </w:r>
      <w:proofErr w:type="spellStart"/>
      <w:r>
        <w:t>leyden</w:t>
      </w:r>
      <w:proofErr w:type="spellEnd"/>
      <w:r>
        <w:t xml:space="preserve"> sol. Aber on </w:t>
      </w:r>
      <w:proofErr w:type="spellStart"/>
      <w:r>
        <w:t>schuldt</w:t>
      </w:r>
      <w:proofErr w:type="spellEnd"/>
      <w:r>
        <w:t xml:space="preserve"> / als Christus / on </w:t>
      </w:r>
      <w:proofErr w:type="spellStart"/>
      <w:r>
        <w:t>abtrit</w:t>
      </w:r>
      <w:proofErr w:type="spellEnd"/>
      <w:r>
        <w:t xml:space="preserve"> von dem </w:t>
      </w:r>
      <w:proofErr w:type="spellStart"/>
      <w:r>
        <w:t>vatter</w:t>
      </w:r>
      <w:proofErr w:type="spellEnd"/>
      <w:r>
        <w:t xml:space="preserve"> / als Christus. In fester </w:t>
      </w:r>
      <w:proofErr w:type="spellStart"/>
      <w:r>
        <w:t>aynigkait</w:t>
      </w:r>
      <w:proofErr w:type="spellEnd"/>
      <w:r>
        <w:t xml:space="preserve"> / mit </w:t>
      </w:r>
      <w:proofErr w:type="spellStart"/>
      <w:r>
        <w:t>Got</w:t>
      </w:r>
      <w:proofErr w:type="spellEnd"/>
      <w:r>
        <w:t xml:space="preserve"> / als Christus. In </w:t>
      </w:r>
      <w:proofErr w:type="spellStart"/>
      <w:r>
        <w:t>stetter</w:t>
      </w:r>
      <w:proofErr w:type="spellEnd"/>
      <w:r>
        <w:t xml:space="preserve"> liebe zu Christo / als Christus zu dem </w:t>
      </w:r>
      <w:proofErr w:type="spellStart"/>
      <w:r>
        <w:t>vatter</w:t>
      </w:r>
      <w:proofErr w:type="spellEnd"/>
      <w:r>
        <w:t xml:space="preserve"> </w:t>
      </w:r>
      <w:proofErr w:type="spellStart"/>
      <w:r>
        <w:t>het</w:t>
      </w:r>
      <w:proofErr w:type="spellEnd"/>
      <w:r>
        <w:t xml:space="preserve">. Und mit nichte also / </w:t>
      </w:r>
      <w:proofErr w:type="spellStart"/>
      <w:r>
        <w:t>dz</w:t>
      </w:r>
      <w:proofErr w:type="spellEnd"/>
      <w:r>
        <w:t xml:space="preserve"> Christus seinen </w:t>
      </w:r>
      <w:proofErr w:type="spellStart"/>
      <w:r>
        <w:t>vatter</w:t>
      </w:r>
      <w:proofErr w:type="spellEnd"/>
      <w:r>
        <w:t xml:space="preserve"> übergeben / oder das Paulus Christum übergeben </w:t>
      </w:r>
      <w:proofErr w:type="spellStart"/>
      <w:r>
        <w:t>het</w:t>
      </w:r>
      <w:proofErr w:type="spellEnd"/>
      <w:r>
        <w:t xml:space="preserve"> / von wegen der armen / </w:t>
      </w:r>
      <w:proofErr w:type="spellStart"/>
      <w:r>
        <w:t>ellenden</w:t>
      </w:r>
      <w:proofErr w:type="spellEnd"/>
      <w:r>
        <w:t xml:space="preserve"> / </w:t>
      </w:r>
      <w:proofErr w:type="spellStart"/>
      <w:r>
        <w:t>gotlosen</w:t>
      </w:r>
      <w:proofErr w:type="spellEnd"/>
      <w:r>
        <w:t xml:space="preserve"> </w:t>
      </w:r>
      <w:proofErr w:type="spellStart"/>
      <w:r>
        <w:t>unn</w:t>
      </w:r>
      <w:proofErr w:type="spellEnd"/>
      <w:r>
        <w:t xml:space="preserve"> christlosen </w:t>
      </w:r>
      <w:proofErr w:type="spellStart"/>
      <w:r>
        <w:t>menschen</w:t>
      </w:r>
      <w:proofErr w:type="spellEnd"/>
      <w:r>
        <w:t xml:space="preserve">. </w:t>
      </w:r>
    </w:p>
    <w:p w14:paraId="5016A6C9" w14:textId="77777777" w:rsidR="00CD38CF" w:rsidRDefault="00CD38CF" w:rsidP="00CD38CF">
      <w:pPr>
        <w:pStyle w:val="StandardWeb"/>
      </w:pPr>
      <w:r>
        <w:t xml:space="preserve">Philip. 1. Paulus </w:t>
      </w:r>
      <w:proofErr w:type="spellStart"/>
      <w:r>
        <w:t>begert</w:t>
      </w:r>
      <w:proofErr w:type="spellEnd"/>
      <w:r>
        <w:t xml:space="preserve"> zu sterben / </w:t>
      </w:r>
      <w:proofErr w:type="spellStart"/>
      <w:r>
        <w:t>auff</w:t>
      </w:r>
      <w:proofErr w:type="spellEnd"/>
      <w:r>
        <w:t xml:space="preserve"> das er / mit </w:t>
      </w:r>
      <w:proofErr w:type="spellStart"/>
      <w:r>
        <w:t>groesserm</w:t>
      </w:r>
      <w:proofErr w:type="spellEnd"/>
      <w:r>
        <w:t xml:space="preserve"> nutz </w:t>
      </w:r>
      <w:proofErr w:type="spellStart"/>
      <w:r>
        <w:t>unn</w:t>
      </w:r>
      <w:proofErr w:type="spellEnd"/>
      <w:r>
        <w:t xml:space="preserve"> </w:t>
      </w:r>
      <w:proofErr w:type="spellStart"/>
      <w:r>
        <w:t>unverhinderlich</w:t>
      </w:r>
      <w:proofErr w:type="spellEnd"/>
      <w:r>
        <w:t xml:space="preserve"> / mit Christo sein </w:t>
      </w:r>
      <w:proofErr w:type="spellStart"/>
      <w:r>
        <w:t>moecht</w:t>
      </w:r>
      <w:proofErr w:type="spellEnd"/>
      <w:r>
        <w:t xml:space="preserve"> / wie </w:t>
      </w:r>
      <w:proofErr w:type="spellStart"/>
      <w:r>
        <w:t>moecht</w:t>
      </w:r>
      <w:proofErr w:type="spellEnd"/>
      <w:r>
        <w:t xml:space="preserve"> es dann </w:t>
      </w:r>
      <w:proofErr w:type="spellStart"/>
      <w:r>
        <w:t>ye</w:t>
      </w:r>
      <w:proofErr w:type="spellEnd"/>
      <w:r>
        <w:t xml:space="preserve"> </w:t>
      </w:r>
      <w:proofErr w:type="spellStart"/>
      <w:r>
        <w:t>gesein</w:t>
      </w:r>
      <w:proofErr w:type="spellEnd"/>
      <w:r>
        <w:t xml:space="preserve"> / das er für seine </w:t>
      </w:r>
      <w:proofErr w:type="spellStart"/>
      <w:r>
        <w:t>brieder</w:t>
      </w:r>
      <w:proofErr w:type="spellEnd"/>
      <w:r>
        <w:t xml:space="preserve"> sterben und hangen / und von Christo </w:t>
      </w:r>
      <w:proofErr w:type="spellStart"/>
      <w:r>
        <w:t>geschayden</w:t>
      </w:r>
      <w:proofErr w:type="spellEnd"/>
      <w:r>
        <w:t xml:space="preserve"> sein </w:t>
      </w:r>
      <w:proofErr w:type="spellStart"/>
      <w:r>
        <w:t>woelt</w:t>
      </w:r>
      <w:proofErr w:type="spellEnd"/>
      <w:r>
        <w:t xml:space="preserve">? Es ist </w:t>
      </w:r>
      <w:proofErr w:type="spellStart"/>
      <w:r>
        <w:t>unmueglich</w:t>
      </w:r>
      <w:proofErr w:type="spellEnd"/>
      <w:r>
        <w:t xml:space="preserve"> / das </w:t>
      </w:r>
      <w:proofErr w:type="spellStart"/>
      <w:r>
        <w:t>ainer</w:t>
      </w:r>
      <w:proofErr w:type="spellEnd"/>
      <w:r>
        <w:t xml:space="preserve"> den </w:t>
      </w:r>
      <w:proofErr w:type="spellStart"/>
      <w:r>
        <w:t>gayst</w:t>
      </w:r>
      <w:proofErr w:type="spellEnd"/>
      <w:r>
        <w:t xml:space="preserve"> Christi hab / des sich Christus ernstlich </w:t>
      </w:r>
      <w:proofErr w:type="spellStart"/>
      <w:r>
        <w:t>riemen</w:t>
      </w:r>
      <w:proofErr w:type="spellEnd"/>
      <w:r>
        <w:t xml:space="preserve"> thut / und wider </w:t>
      </w:r>
      <w:proofErr w:type="spellStart"/>
      <w:r>
        <w:t>got</w:t>
      </w:r>
      <w:proofErr w:type="spellEnd"/>
      <w:r>
        <w:t xml:space="preserve"> / oder wider Christum sein / oder in </w:t>
      </w:r>
      <w:proofErr w:type="spellStart"/>
      <w:r>
        <w:t>aynicherley</w:t>
      </w:r>
      <w:proofErr w:type="spellEnd"/>
      <w:r>
        <w:t xml:space="preserve"> </w:t>
      </w:r>
      <w:proofErr w:type="spellStart"/>
      <w:r>
        <w:t>weyse</w:t>
      </w:r>
      <w:proofErr w:type="spellEnd"/>
      <w:r>
        <w:t xml:space="preserve"> wünschen mag / von Christo / oder wider Christum zu sein / in </w:t>
      </w:r>
      <w:proofErr w:type="spellStart"/>
      <w:r>
        <w:t>leydender</w:t>
      </w:r>
      <w:proofErr w:type="spellEnd"/>
      <w:r>
        <w:t xml:space="preserve"> oder wirkender weise. </w:t>
      </w:r>
      <w:proofErr w:type="spellStart"/>
      <w:r>
        <w:t>Dye</w:t>
      </w:r>
      <w:proofErr w:type="spellEnd"/>
      <w:r>
        <w:t xml:space="preserve"> </w:t>
      </w:r>
      <w:proofErr w:type="spellStart"/>
      <w:r>
        <w:t>gottes</w:t>
      </w:r>
      <w:proofErr w:type="spellEnd"/>
      <w:r>
        <w:t xml:space="preserve"> </w:t>
      </w:r>
      <w:proofErr w:type="spellStart"/>
      <w:r>
        <w:t>gaist</w:t>
      </w:r>
      <w:proofErr w:type="spellEnd"/>
      <w:r>
        <w:t xml:space="preserve"> haben / die werden zu </w:t>
      </w:r>
      <w:proofErr w:type="spellStart"/>
      <w:r>
        <w:t>got</w:t>
      </w:r>
      <w:proofErr w:type="spellEnd"/>
      <w:r>
        <w:t xml:space="preserve"> / </w:t>
      </w:r>
      <w:proofErr w:type="spellStart"/>
      <w:r>
        <w:t>nit</w:t>
      </w:r>
      <w:proofErr w:type="spellEnd"/>
      <w:r>
        <w:t xml:space="preserve"> von </w:t>
      </w:r>
      <w:proofErr w:type="spellStart"/>
      <w:r>
        <w:t>got</w:t>
      </w:r>
      <w:proofErr w:type="spellEnd"/>
      <w:r>
        <w:t xml:space="preserve"> gefiert. Welcher Christus </w:t>
      </w:r>
      <w:proofErr w:type="spellStart"/>
      <w:r>
        <w:t>gayst</w:t>
      </w:r>
      <w:proofErr w:type="spellEnd"/>
      <w:r>
        <w:t xml:space="preserve"> hat / der ist Christi / und er </w:t>
      </w:r>
      <w:proofErr w:type="spellStart"/>
      <w:r>
        <w:t>kan</w:t>
      </w:r>
      <w:proofErr w:type="spellEnd"/>
      <w:r>
        <w:t xml:space="preserve"> weder mit worten / noch mit </w:t>
      </w:r>
      <w:proofErr w:type="spellStart"/>
      <w:r>
        <w:t>gedancken</w:t>
      </w:r>
      <w:proofErr w:type="spellEnd"/>
      <w:r>
        <w:t xml:space="preserve"> / noch mit der that / on Christum / oder wider Christum sein / dann der </w:t>
      </w:r>
      <w:proofErr w:type="spellStart"/>
      <w:r>
        <w:t>gayst</w:t>
      </w:r>
      <w:proofErr w:type="spellEnd"/>
      <w:r>
        <w:t xml:space="preserve"> treibt in. Er muß </w:t>
      </w:r>
      <w:proofErr w:type="spellStart"/>
      <w:r>
        <w:t>sagenn</w:t>
      </w:r>
      <w:proofErr w:type="spellEnd"/>
      <w:r>
        <w:t xml:space="preserve">. Ich bin Christi / und ich </w:t>
      </w:r>
      <w:proofErr w:type="spellStart"/>
      <w:r>
        <w:t>stee</w:t>
      </w:r>
      <w:proofErr w:type="spellEnd"/>
      <w:r>
        <w:t xml:space="preserve"> bey Christo / </w:t>
      </w:r>
      <w:proofErr w:type="spellStart"/>
      <w:r>
        <w:t>unnd</w:t>
      </w:r>
      <w:proofErr w:type="spellEnd"/>
      <w:r>
        <w:t xml:space="preserve"> </w:t>
      </w:r>
      <w:proofErr w:type="spellStart"/>
      <w:r>
        <w:t>kan</w:t>
      </w:r>
      <w:proofErr w:type="spellEnd"/>
      <w:r>
        <w:t xml:space="preserve"> </w:t>
      </w:r>
      <w:proofErr w:type="spellStart"/>
      <w:r>
        <w:t>jm</w:t>
      </w:r>
      <w:proofErr w:type="spellEnd"/>
      <w:r>
        <w:t xml:space="preserve"> nicht anders thun / so lang er das </w:t>
      </w:r>
      <w:proofErr w:type="spellStart"/>
      <w:r>
        <w:t>werck</w:t>
      </w:r>
      <w:proofErr w:type="spellEnd"/>
      <w:r>
        <w:t xml:space="preserve"> des </w:t>
      </w:r>
      <w:proofErr w:type="spellStart"/>
      <w:r>
        <w:t>gaysts</w:t>
      </w:r>
      <w:proofErr w:type="spellEnd"/>
      <w:r>
        <w:t xml:space="preserve"> Christi </w:t>
      </w:r>
      <w:proofErr w:type="spellStart"/>
      <w:r>
        <w:t>leydet</w:t>
      </w:r>
      <w:proofErr w:type="spellEnd"/>
      <w:r>
        <w:t xml:space="preserve">. Nun hat Paulus </w:t>
      </w:r>
      <w:proofErr w:type="spellStart"/>
      <w:r>
        <w:t>offentlich</w:t>
      </w:r>
      <w:proofErr w:type="spellEnd"/>
      <w:r>
        <w:t xml:space="preserve"> gesagt Das Christus in </w:t>
      </w:r>
      <w:proofErr w:type="spellStart"/>
      <w:r>
        <w:t>jm</w:t>
      </w:r>
      <w:proofErr w:type="spellEnd"/>
      <w:r>
        <w:t xml:space="preserve"> sey / </w:t>
      </w:r>
      <w:proofErr w:type="spellStart"/>
      <w:r>
        <w:t>unnd</w:t>
      </w:r>
      <w:proofErr w:type="spellEnd"/>
      <w:r>
        <w:t xml:space="preserve"> </w:t>
      </w:r>
      <w:proofErr w:type="spellStart"/>
      <w:r>
        <w:t>auß</w:t>
      </w:r>
      <w:proofErr w:type="spellEnd"/>
      <w:r>
        <w:t xml:space="preserve"> im rede. </w:t>
      </w:r>
      <w:proofErr w:type="spellStart"/>
      <w:r>
        <w:t>Darumb</w:t>
      </w:r>
      <w:proofErr w:type="spellEnd"/>
      <w:r>
        <w:t xml:space="preserve"> ist es </w:t>
      </w:r>
      <w:proofErr w:type="spellStart"/>
      <w:r>
        <w:t>unmoeglich</w:t>
      </w:r>
      <w:proofErr w:type="spellEnd"/>
      <w:r>
        <w:t xml:space="preserve"> das er / als dann / gewünscht hab / von Christo </w:t>
      </w:r>
      <w:proofErr w:type="spellStart"/>
      <w:r>
        <w:t>verbandt</w:t>
      </w:r>
      <w:proofErr w:type="spellEnd"/>
      <w:r>
        <w:t xml:space="preserve"> / </w:t>
      </w:r>
      <w:proofErr w:type="spellStart"/>
      <w:r>
        <w:t>unnd</w:t>
      </w:r>
      <w:proofErr w:type="spellEnd"/>
      <w:r>
        <w:t xml:space="preserve"> </w:t>
      </w:r>
      <w:proofErr w:type="spellStart"/>
      <w:r>
        <w:t>verstossen</w:t>
      </w:r>
      <w:proofErr w:type="spellEnd"/>
      <w:r>
        <w:t xml:space="preserve"> seyn / da der </w:t>
      </w:r>
      <w:proofErr w:type="spellStart"/>
      <w:r>
        <w:t>gayst</w:t>
      </w:r>
      <w:proofErr w:type="spellEnd"/>
      <w:r>
        <w:t xml:space="preserve"> Christi / </w:t>
      </w:r>
      <w:proofErr w:type="spellStart"/>
      <w:r>
        <w:t>seynn</w:t>
      </w:r>
      <w:proofErr w:type="spellEnd"/>
      <w:r>
        <w:t xml:space="preserve"> </w:t>
      </w:r>
      <w:proofErr w:type="spellStart"/>
      <w:r>
        <w:t>werck</w:t>
      </w:r>
      <w:proofErr w:type="spellEnd"/>
      <w:r>
        <w:t xml:space="preserve"> in Paulo </w:t>
      </w:r>
      <w:proofErr w:type="spellStart"/>
      <w:r>
        <w:t>auffs</w:t>
      </w:r>
      <w:proofErr w:type="spellEnd"/>
      <w:r>
        <w:t xml:space="preserve"> </w:t>
      </w:r>
      <w:proofErr w:type="spellStart"/>
      <w:r>
        <w:t>hoechste</w:t>
      </w:r>
      <w:proofErr w:type="spellEnd"/>
      <w:r>
        <w:t xml:space="preserve"> </w:t>
      </w:r>
      <w:proofErr w:type="spellStart"/>
      <w:r>
        <w:t>treyb</w:t>
      </w:r>
      <w:proofErr w:type="spellEnd"/>
      <w:r>
        <w:t xml:space="preserve"> / nemlich / da er Christum den </w:t>
      </w:r>
      <w:proofErr w:type="spellStart"/>
      <w:r>
        <w:t>Roemern</w:t>
      </w:r>
      <w:proofErr w:type="spellEnd"/>
      <w:r>
        <w:t xml:space="preserve"> </w:t>
      </w:r>
      <w:proofErr w:type="spellStart"/>
      <w:r>
        <w:t>bekant</w:t>
      </w:r>
      <w:proofErr w:type="spellEnd"/>
      <w:r>
        <w:t xml:space="preserve">. Wie </w:t>
      </w:r>
      <w:proofErr w:type="spellStart"/>
      <w:r>
        <w:t>wol</w:t>
      </w:r>
      <w:proofErr w:type="spellEnd"/>
      <w:r>
        <w:t xml:space="preserve"> ich / in </w:t>
      </w:r>
      <w:proofErr w:type="spellStart"/>
      <w:r>
        <w:t>kayner</w:t>
      </w:r>
      <w:proofErr w:type="spellEnd"/>
      <w:r>
        <w:t xml:space="preserve"> abrede bin / dann das </w:t>
      </w:r>
      <w:proofErr w:type="spellStart"/>
      <w:r>
        <w:t>gesein</w:t>
      </w:r>
      <w:proofErr w:type="spellEnd"/>
      <w:r>
        <w:t xml:space="preserve"> mag. Das </w:t>
      </w:r>
      <w:proofErr w:type="spellStart"/>
      <w:r>
        <w:t>ain</w:t>
      </w:r>
      <w:proofErr w:type="spellEnd"/>
      <w:r>
        <w:t xml:space="preserve"> rechter Christ wünschen </w:t>
      </w:r>
      <w:proofErr w:type="spellStart"/>
      <w:r>
        <w:t>darff</w:t>
      </w:r>
      <w:proofErr w:type="spellEnd"/>
      <w:r>
        <w:t xml:space="preserve"> das er von Christo / </w:t>
      </w:r>
      <w:proofErr w:type="spellStart"/>
      <w:r>
        <w:t>verbant</w:t>
      </w:r>
      <w:proofErr w:type="spellEnd"/>
      <w:r>
        <w:t xml:space="preserve"> sey / für seine </w:t>
      </w:r>
      <w:proofErr w:type="spellStart"/>
      <w:r>
        <w:t>brieder</w:t>
      </w:r>
      <w:proofErr w:type="spellEnd"/>
      <w:r>
        <w:t xml:space="preserve"> als oben </w:t>
      </w:r>
      <w:proofErr w:type="spellStart"/>
      <w:r>
        <w:t>vertzelt</w:t>
      </w:r>
      <w:proofErr w:type="spellEnd"/>
      <w:r>
        <w:t xml:space="preserve"> ist. </w:t>
      </w:r>
      <w:proofErr w:type="spellStart"/>
      <w:r>
        <w:t>Dye</w:t>
      </w:r>
      <w:proofErr w:type="spellEnd"/>
      <w:r>
        <w:t xml:space="preserve"> </w:t>
      </w:r>
      <w:proofErr w:type="spellStart"/>
      <w:r>
        <w:t>weyl</w:t>
      </w:r>
      <w:proofErr w:type="spellEnd"/>
      <w:r>
        <w:t xml:space="preserve"> auch Christus / den bann und </w:t>
      </w:r>
      <w:proofErr w:type="spellStart"/>
      <w:r>
        <w:t>verfluchung</w:t>
      </w:r>
      <w:proofErr w:type="spellEnd"/>
      <w:r>
        <w:t xml:space="preserve"> aller </w:t>
      </w:r>
      <w:proofErr w:type="spellStart"/>
      <w:r>
        <w:t>menschen</w:t>
      </w:r>
      <w:proofErr w:type="spellEnd"/>
      <w:r>
        <w:t xml:space="preserve"> </w:t>
      </w:r>
      <w:proofErr w:type="spellStart"/>
      <w:r>
        <w:t>auff</w:t>
      </w:r>
      <w:proofErr w:type="spellEnd"/>
      <w:r>
        <w:t xml:space="preserve"> sich legt </w:t>
      </w:r>
      <w:proofErr w:type="spellStart"/>
      <w:r>
        <w:t>unnd</w:t>
      </w:r>
      <w:proofErr w:type="spellEnd"/>
      <w:r>
        <w:t xml:space="preserve"> </w:t>
      </w:r>
      <w:proofErr w:type="spellStart"/>
      <w:r>
        <w:t>trueg</w:t>
      </w:r>
      <w:proofErr w:type="spellEnd"/>
      <w:r>
        <w:t xml:space="preserve">. Welche </w:t>
      </w:r>
      <w:proofErr w:type="spellStart"/>
      <w:r>
        <w:t>yrer</w:t>
      </w:r>
      <w:proofErr w:type="spellEnd"/>
      <w:r>
        <w:t xml:space="preserve"> </w:t>
      </w:r>
      <w:proofErr w:type="spellStart"/>
      <w:r>
        <w:t>sunden</w:t>
      </w:r>
      <w:proofErr w:type="spellEnd"/>
      <w:r>
        <w:t xml:space="preserve"> halben / von </w:t>
      </w:r>
      <w:proofErr w:type="spellStart"/>
      <w:r>
        <w:t>got</w:t>
      </w:r>
      <w:proofErr w:type="spellEnd"/>
      <w:r>
        <w:t xml:space="preserve"> dem </w:t>
      </w:r>
      <w:proofErr w:type="spellStart"/>
      <w:r>
        <w:t>vatter</w:t>
      </w:r>
      <w:proofErr w:type="spellEnd"/>
      <w:r>
        <w:t xml:space="preserve"> fern und </w:t>
      </w:r>
      <w:proofErr w:type="spellStart"/>
      <w:r>
        <w:t>abgesündert</w:t>
      </w:r>
      <w:proofErr w:type="spellEnd"/>
      <w:r>
        <w:t xml:space="preserve"> waren. </w:t>
      </w:r>
    </w:p>
    <w:p w14:paraId="100952ED" w14:textId="77777777" w:rsidR="00CD38CF" w:rsidRDefault="00CD38CF" w:rsidP="00CD38CF">
      <w:pPr>
        <w:pStyle w:val="StandardWeb"/>
      </w:pPr>
      <w:r>
        <w:t xml:space="preserve">Das aber Christus dem bann </w:t>
      </w:r>
      <w:proofErr w:type="spellStart"/>
      <w:r>
        <w:t>unn</w:t>
      </w:r>
      <w:proofErr w:type="spellEnd"/>
      <w:r>
        <w:t xml:space="preserve"> seiner </w:t>
      </w:r>
      <w:proofErr w:type="spellStart"/>
      <w:r>
        <w:t>absunderung</w:t>
      </w:r>
      <w:proofErr w:type="spellEnd"/>
      <w:r>
        <w:t xml:space="preserve"> / oder </w:t>
      </w:r>
      <w:proofErr w:type="spellStart"/>
      <w:r>
        <w:t>verfluchung</w:t>
      </w:r>
      <w:proofErr w:type="spellEnd"/>
      <w:r>
        <w:t xml:space="preserve"> </w:t>
      </w:r>
      <w:proofErr w:type="spellStart"/>
      <w:r>
        <w:t>ursach</w:t>
      </w:r>
      <w:proofErr w:type="spellEnd"/>
      <w:r>
        <w:t xml:space="preserve"> geben hab / </w:t>
      </w:r>
      <w:proofErr w:type="spellStart"/>
      <w:r>
        <w:t>darff</w:t>
      </w:r>
      <w:proofErr w:type="spellEnd"/>
      <w:r>
        <w:t xml:space="preserve"> </w:t>
      </w:r>
      <w:proofErr w:type="spellStart"/>
      <w:r>
        <w:t>nyemandts</w:t>
      </w:r>
      <w:proofErr w:type="spellEnd"/>
      <w:r>
        <w:t xml:space="preserve"> sagen / dann der / der Christus </w:t>
      </w:r>
      <w:proofErr w:type="spellStart"/>
      <w:r>
        <w:t>ere</w:t>
      </w:r>
      <w:proofErr w:type="spellEnd"/>
      <w:r>
        <w:t xml:space="preserve"> und </w:t>
      </w:r>
      <w:proofErr w:type="spellStart"/>
      <w:r>
        <w:t>gezeugknis</w:t>
      </w:r>
      <w:proofErr w:type="spellEnd"/>
      <w:r>
        <w:t xml:space="preserve"> aller Propheten und </w:t>
      </w:r>
      <w:proofErr w:type="spellStart"/>
      <w:r>
        <w:t>aposteln</w:t>
      </w:r>
      <w:proofErr w:type="spellEnd"/>
      <w:r>
        <w:t xml:space="preserve"> / </w:t>
      </w:r>
      <w:proofErr w:type="spellStart"/>
      <w:r>
        <w:t>verwirfft</w:t>
      </w:r>
      <w:proofErr w:type="spellEnd"/>
      <w:r>
        <w:t xml:space="preserve"> / so von Christus </w:t>
      </w:r>
      <w:proofErr w:type="spellStart"/>
      <w:r>
        <w:t>unschuldt</w:t>
      </w:r>
      <w:proofErr w:type="spellEnd"/>
      <w:r>
        <w:t xml:space="preserve"> </w:t>
      </w:r>
      <w:proofErr w:type="spellStart"/>
      <w:r>
        <w:t>unnd</w:t>
      </w:r>
      <w:proofErr w:type="spellEnd"/>
      <w:r>
        <w:t xml:space="preserve"> </w:t>
      </w:r>
      <w:proofErr w:type="spellStart"/>
      <w:r>
        <w:t>hayligkait</w:t>
      </w:r>
      <w:proofErr w:type="spellEnd"/>
      <w:r>
        <w:t xml:space="preserve"> </w:t>
      </w:r>
      <w:proofErr w:type="spellStart"/>
      <w:r>
        <w:t>geschriben</w:t>
      </w:r>
      <w:proofErr w:type="spellEnd"/>
      <w:r>
        <w:t xml:space="preserve">. </w:t>
      </w:r>
    </w:p>
    <w:p w14:paraId="50BF02C6" w14:textId="77777777" w:rsidR="00CD38CF" w:rsidRDefault="00CD38CF" w:rsidP="00CD38CF">
      <w:pPr>
        <w:pStyle w:val="StandardWeb"/>
      </w:pPr>
      <w:r>
        <w:t xml:space="preserve">Also auch hat Paulus gewünscht / das er / der </w:t>
      </w:r>
      <w:proofErr w:type="spellStart"/>
      <w:r>
        <w:t>brueder</w:t>
      </w:r>
      <w:proofErr w:type="spellEnd"/>
      <w:r>
        <w:t xml:space="preserve"> halben / </w:t>
      </w:r>
      <w:proofErr w:type="spellStart"/>
      <w:r>
        <w:t>auffgehengkt</w:t>
      </w:r>
      <w:proofErr w:type="spellEnd"/>
      <w:r>
        <w:t xml:space="preserve"> </w:t>
      </w:r>
      <w:proofErr w:type="spellStart"/>
      <w:r>
        <w:t>wurd</w:t>
      </w:r>
      <w:proofErr w:type="spellEnd"/>
      <w:r>
        <w:t xml:space="preserve"> / als </w:t>
      </w:r>
      <w:proofErr w:type="spellStart"/>
      <w:r>
        <w:t>ainer</w:t>
      </w:r>
      <w:proofErr w:type="spellEnd"/>
      <w:r>
        <w:t xml:space="preserve"> / der </w:t>
      </w:r>
      <w:proofErr w:type="spellStart"/>
      <w:r>
        <w:t>dye</w:t>
      </w:r>
      <w:proofErr w:type="spellEnd"/>
      <w:r>
        <w:t xml:space="preserve"> acht oder bann </w:t>
      </w:r>
      <w:proofErr w:type="spellStart"/>
      <w:r>
        <w:t>verschuldt</w:t>
      </w:r>
      <w:proofErr w:type="spellEnd"/>
      <w:r>
        <w:t xml:space="preserve"> / und </w:t>
      </w:r>
      <w:proofErr w:type="spellStart"/>
      <w:r>
        <w:t>nit</w:t>
      </w:r>
      <w:proofErr w:type="spellEnd"/>
      <w:r>
        <w:t xml:space="preserve"> verdient / von der wegen / die das Anathema verdienen / Nicht das er dem bann </w:t>
      </w:r>
      <w:proofErr w:type="spellStart"/>
      <w:r>
        <w:t>ursach</w:t>
      </w:r>
      <w:proofErr w:type="spellEnd"/>
      <w:r>
        <w:t xml:space="preserve"> </w:t>
      </w:r>
      <w:proofErr w:type="spellStart"/>
      <w:r>
        <w:t>gteb</w:t>
      </w:r>
      <w:proofErr w:type="spellEnd"/>
      <w:r>
        <w:t xml:space="preserve"> / oder etwas thun </w:t>
      </w:r>
      <w:proofErr w:type="spellStart"/>
      <w:r>
        <w:t>woelt</w:t>
      </w:r>
      <w:proofErr w:type="spellEnd"/>
      <w:r>
        <w:t xml:space="preserve"> / das wider </w:t>
      </w:r>
      <w:proofErr w:type="spellStart"/>
      <w:r>
        <w:t>gottes</w:t>
      </w:r>
      <w:proofErr w:type="spellEnd"/>
      <w:r>
        <w:t xml:space="preserve"> willen </w:t>
      </w:r>
      <w:proofErr w:type="spellStart"/>
      <w:r>
        <w:t>were</w:t>
      </w:r>
      <w:proofErr w:type="spellEnd"/>
      <w:r>
        <w:t xml:space="preserve"> / oder das er wünschet zu sein / als die Christlosen / oder das er </w:t>
      </w:r>
      <w:proofErr w:type="spellStart"/>
      <w:r>
        <w:t>irgent</w:t>
      </w:r>
      <w:proofErr w:type="spellEnd"/>
      <w:r>
        <w:t xml:space="preserve"> </w:t>
      </w:r>
      <w:proofErr w:type="spellStart"/>
      <w:r>
        <w:t>aynem</w:t>
      </w:r>
      <w:proofErr w:type="spellEnd"/>
      <w:r>
        <w:t xml:space="preserve"> etwas </w:t>
      </w:r>
      <w:proofErr w:type="spellStart"/>
      <w:r>
        <w:t>wolt</w:t>
      </w:r>
      <w:proofErr w:type="spellEnd"/>
      <w:r>
        <w:t xml:space="preserve"> </w:t>
      </w:r>
      <w:proofErr w:type="spellStart"/>
      <w:r>
        <w:t>ain</w:t>
      </w:r>
      <w:proofErr w:type="spellEnd"/>
      <w:r>
        <w:t xml:space="preserve"> </w:t>
      </w:r>
      <w:proofErr w:type="spellStart"/>
      <w:r>
        <w:t>zeytlang</w:t>
      </w:r>
      <w:proofErr w:type="spellEnd"/>
      <w:r>
        <w:t xml:space="preserve"> nachlassen / in </w:t>
      </w:r>
      <w:proofErr w:type="spellStart"/>
      <w:r>
        <w:t>ainem</w:t>
      </w:r>
      <w:proofErr w:type="spellEnd"/>
      <w:r>
        <w:t xml:space="preserve"> widerchristlichen wesen zu </w:t>
      </w:r>
      <w:proofErr w:type="spellStart"/>
      <w:r>
        <w:t>beleiben</w:t>
      </w:r>
      <w:proofErr w:type="spellEnd"/>
      <w:r>
        <w:t xml:space="preserve">. Nain Nain. </w:t>
      </w:r>
      <w:proofErr w:type="spellStart"/>
      <w:r>
        <w:t>Sonder</w:t>
      </w:r>
      <w:proofErr w:type="spellEnd"/>
      <w:r>
        <w:t xml:space="preserve"> das er </w:t>
      </w:r>
      <w:proofErr w:type="spellStart"/>
      <w:r>
        <w:t>gernne</w:t>
      </w:r>
      <w:proofErr w:type="spellEnd"/>
      <w:r>
        <w:t xml:space="preserve"> </w:t>
      </w:r>
      <w:proofErr w:type="spellStart"/>
      <w:r>
        <w:t>dye</w:t>
      </w:r>
      <w:proofErr w:type="spellEnd"/>
      <w:r>
        <w:t xml:space="preserve"> straff </w:t>
      </w:r>
      <w:proofErr w:type="spellStart"/>
      <w:r>
        <w:t>leyden</w:t>
      </w:r>
      <w:proofErr w:type="spellEnd"/>
      <w:r>
        <w:t xml:space="preserve"> </w:t>
      </w:r>
      <w:proofErr w:type="spellStart"/>
      <w:r>
        <w:t>wolt</w:t>
      </w:r>
      <w:proofErr w:type="spellEnd"/>
      <w:r>
        <w:t xml:space="preserve"> / welche </w:t>
      </w:r>
      <w:proofErr w:type="spellStart"/>
      <w:r>
        <w:t>dye</w:t>
      </w:r>
      <w:proofErr w:type="spellEnd"/>
      <w:r>
        <w:t xml:space="preserve"> Christlosen </w:t>
      </w:r>
      <w:proofErr w:type="spellStart"/>
      <w:r>
        <w:t>leyden</w:t>
      </w:r>
      <w:proofErr w:type="spellEnd"/>
      <w:r>
        <w:t xml:space="preserve"> </w:t>
      </w:r>
      <w:proofErr w:type="spellStart"/>
      <w:r>
        <w:t>solten</w:t>
      </w:r>
      <w:proofErr w:type="spellEnd"/>
      <w:r>
        <w:t xml:space="preserve"> / die </w:t>
      </w:r>
      <w:proofErr w:type="spellStart"/>
      <w:r>
        <w:t>gottes</w:t>
      </w:r>
      <w:proofErr w:type="spellEnd"/>
      <w:r>
        <w:t xml:space="preserve"> </w:t>
      </w:r>
      <w:proofErr w:type="spellStart"/>
      <w:r>
        <w:t>gunst</w:t>
      </w:r>
      <w:proofErr w:type="spellEnd"/>
      <w:r>
        <w:t xml:space="preserve"> </w:t>
      </w:r>
      <w:proofErr w:type="spellStart"/>
      <w:r>
        <w:t>unnd</w:t>
      </w:r>
      <w:proofErr w:type="spellEnd"/>
      <w:r>
        <w:t xml:space="preserve"> Christus </w:t>
      </w:r>
      <w:proofErr w:type="spellStart"/>
      <w:r>
        <w:t>leyden</w:t>
      </w:r>
      <w:proofErr w:type="spellEnd"/>
      <w:r>
        <w:t xml:space="preserve"> versprechen / als Christus </w:t>
      </w:r>
      <w:proofErr w:type="spellStart"/>
      <w:r>
        <w:t>thet</w:t>
      </w:r>
      <w:proofErr w:type="spellEnd"/>
      <w:r>
        <w:t xml:space="preserve">. Alles </w:t>
      </w:r>
      <w:proofErr w:type="spellStart"/>
      <w:r>
        <w:t>darumb</w:t>
      </w:r>
      <w:proofErr w:type="spellEnd"/>
      <w:r>
        <w:t xml:space="preserve"> / das die Christlosen </w:t>
      </w:r>
      <w:proofErr w:type="spellStart"/>
      <w:r>
        <w:t>Christfoermig</w:t>
      </w:r>
      <w:proofErr w:type="spellEnd"/>
      <w:r>
        <w:t xml:space="preserve"> wurden / und widerchristlich und </w:t>
      </w:r>
      <w:proofErr w:type="spellStart"/>
      <w:r>
        <w:t>gotloß</w:t>
      </w:r>
      <w:proofErr w:type="spellEnd"/>
      <w:r>
        <w:t xml:space="preserve"> wesen </w:t>
      </w:r>
      <w:proofErr w:type="spellStart"/>
      <w:r>
        <w:t>zuruck</w:t>
      </w:r>
      <w:proofErr w:type="spellEnd"/>
      <w:r>
        <w:t xml:space="preserve"> </w:t>
      </w:r>
      <w:proofErr w:type="spellStart"/>
      <w:r>
        <w:t>wurffen</w:t>
      </w:r>
      <w:proofErr w:type="spellEnd"/>
      <w:r>
        <w:t xml:space="preserve">. </w:t>
      </w:r>
    </w:p>
    <w:p w14:paraId="4ADA3401" w14:textId="77777777" w:rsidR="00CD38CF" w:rsidRDefault="00CD38CF" w:rsidP="00CD38CF">
      <w:pPr>
        <w:pStyle w:val="StandardWeb"/>
      </w:pPr>
      <w:r>
        <w:t xml:space="preserve">Die </w:t>
      </w:r>
      <w:proofErr w:type="spellStart"/>
      <w:r>
        <w:t>hebreische</w:t>
      </w:r>
      <w:proofErr w:type="spellEnd"/>
      <w:r>
        <w:t xml:space="preserve"> sprach / gebraucht </w:t>
      </w:r>
      <w:proofErr w:type="spellStart"/>
      <w:r>
        <w:t>ayn</w:t>
      </w:r>
      <w:proofErr w:type="spellEnd"/>
      <w:r>
        <w:t xml:space="preserve"> </w:t>
      </w:r>
      <w:proofErr w:type="spellStart"/>
      <w:r>
        <w:t>wort</w:t>
      </w:r>
      <w:proofErr w:type="spellEnd"/>
      <w:r>
        <w:t xml:space="preserve"> das </w:t>
      </w:r>
      <w:proofErr w:type="spellStart"/>
      <w:r>
        <w:t>haysset</w:t>
      </w:r>
      <w:proofErr w:type="spellEnd"/>
      <w:r>
        <w:t xml:space="preserve"> (</w:t>
      </w:r>
      <w:proofErr w:type="spellStart"/>
      <w:r>
        <w:t>Herem</w:t>
      </w:r>
      <w:proofErr w:type="spellEnd"/>
      <w:r>
        <w:t xml:space="preserve">) und </w:t>
      </w:r>
      <w:proofErr w:type="spellStart"/>
      <w:r>
        <w:t>würt</w:t>
      </w:r>
      <w:proofErr w:type="spellEnd"/>
      <w:r>
        <w:t xml:space="preserve"> </w:t>
      </w:r>
      <w:proofErr w:type="spellStart"/>
      <w:r>
        <w:t>gemainlich</w:t>
      </w:r>
      <w:proofErr w:type="spellEnd"/>
      <w:r>
        <w:t xml:space="preserve"> also </w:t>
      </w:r>
      <w:proofErr w:type="spellStart"/>
      <w:r>
        <w:t>vertulmetscht</w:t>
      </w:r>
      <w:proofErr w:type="spellEnd"/>
      <w:r>
        <w:t xml:space="preserve"> / </w:t>
      </w:r>
      <w:proofErr w:type="spellStart"/>
      <w:r>
        <w:t>anathema</w:t>
      </w:r>
      <w:proofErr w:type="spellEnd"/>
      <w:r>
        <w:t xml:space="preserve"> / zu </w:t>
      </w:r>
      <w:proofErr w:type="spellStart"/>
      <w:r>
        <w:t>teutsch</w:t>
      </w:r>
      <w:proofErr w:type="spellEnd"/>
      <w:r>
        <w:t xml:space="preserve"> bann / oder acht / </w:t>
      </w:r>
      <w:proofErr w:type="spellStart"/>
      <w:r>
        <w:t>Got</w:t>
      </w:r>
      <w:proofErr w:type="spellEnd"/>
      <w:r>
        <w:t xml:space="preserve"> </w:t>
      </w:r>
      <w:proofErr w:type="spellStart"/>
      <w:r>
        <w:t>wolt</w:t>
      </w:r>
      <w:proofErr w:type="spellEnd"/>
      <w:r>
        <w:t xml:space="preserve"> / </w:t>
      </w:r>
      <w:proofErr w:type="spellStart"/>
      <w:r>
        <w:t>dz</w:t>
      </w:r>
      <w:proofErr w:type="spellEnd"/>
      <w:r>
        <w:t xml:space="preserve"> die acht oder bann wider </w:t>
      </w:r>
      <w:proofErr w:type="spellStart"/>
      <w:r>
        <w:t>etzlich</w:t>
      </w:r>
      <w:proofErr w:type="spellEnd"/>
      <w:r>
        <w:t xml:space="preserve"> </w:t>
      </w:r>
      <w:proofErr w:type="spellStart"/>
      <w:r>
        <w:t>mißhandler</w:t>
      </w:r>
      <w:proofErr w:type="spellEnd"/>
      <w:r>
        <w:t xml:space="preserve"> gesprochen / </w:t>
      </w:r>
      <w:proofErr w:type="spellStart"/>
      <w:r>
        <w:t>unn</w:t>
      </w:r>
      <w:proofErr w:type="spellEnd"/>
      <w:r>
        <w:t xml:space="preserve"> gebraucht </w:t>
      </w:r>
      <w:proofErr w:type="spellStart"/>
      <w:r>
        <w:t>wurd</w:t>
      </w:r>
      <w:proofErr w:type="spellEnd"/>
      <w:r>
        <w:t xml:space="preserve">. </w:t>
      </w:r>
      <w:proofErr w:type="spellStart"/>
      <w:r>
        <w:t>Got</w:t>
      </w:r>
      <w:proofErr w:type="spellEnd"/>
      <w:r>
        <w:t xml:space="preserve"> </w:t>
      </w:r>
      <w:proofErr w:type="spellStart"/>
      <w:r>
        <w:t>befalch</w:t>
      </w:r>
      <w:proofErr w:type="spellEnd"/>
      <w:r>
        <w:t xml:space="preserve"> auch seinem </w:t>
      </w:r>
      <w:proofErr w:type="spellStart"/>
      <w:r>
        <w:t>volck</w:t>
      </w:r>
      <w:proofErr w:type="spellEnd"/>
      <w:r>
        <w:t xml:space="preserve"> / das sie </w:t>
      </w:r>
      <w:proofErr w:type="spellStart"/>
      <w:r>
        <w:t>jre</w:t>
      </w:r>
      <w:proofErr w:type="spellEnd"/>
      <w:r>
        <w:t xml:space="preserve"> </w:t>
      </w:r>
      <w:proofErr w:type="spellStart"/>
      <w:r>
        <w:t>feynd</w:t>
      </w:r>
      <w:proofErr w:type="spellEnd"/>
      <w:r>
        <w:t xml:space="preserve"> / </w:t>
      </w:r>
      <w:proofErr w:type="spellStart"/>
      <w:r>
        <w:t>solten</w:t>
      </w:r>
      <w:proofErr w:type="spellEnd"/>
      <w:r>
        <w:t xml:space="preserve"> verbannen oder in die achte thun / welche </w:t>
      </w:r>
      <w:proofErr w:type="spellStart"/>
      <w:r>
        <w:t>Got</w:t>
      </w:r>
      <w:proofErr w:type="spellEnd"/>
      <w:r>
        <w:t xml:space="preserve"> </w:t>
      </w:r>
      <w:proofErr w:type="spellStart"/>
      <w:r>
        <w:t>inn</w:t>
      </w:r>
      <w:proofErr w:type="spellEnd"/>
      <w:r>
        <w:t xml:space="preserve"> </w:t>
      </w:r>
      <w:proofErr w:type="spellStart"/>
      <w:r>
        <w:t>ire</w:t>
      </w:r>
      <w:proofErr w:type="spellEnd"/>
      <w:r>
        <w:t xml:space="preserve"> </w:t>
      </w:r>
      <w:proofErr w:type="spellStart"/>
      <w:r>
        <w:t>hend</w:t>
      </w:r>
      <w:proofErr w:type="spellEnd"/>
      <w:r>
        <w:t xml:space="preserve"> geben. Jedoch </w:t>
      </w:r>
      <w:proofErr w:type="spellStart"/>
      <w:r>
        <w:t>solt</w:t>
      </w:r>
      <w:proofErr w:type="spellEnd"/>
      <w:r>
        <w:t xml:space="preserve"> </w:t>
      </w:r>
      <w:proofErr w:type="spellStart"/>
      <w:r>
        <w:t>underschayd</w:t>
      </w:r>
      <w:proofErr w:type="spellEnd"/>
      <w:r>
        <w:t xml:space="preserve"> zwischen / den feinden / des </w:t>
      </w:r>
      <w:proofErr w:type="spellStart"/>
      <w:r>
        <w:t>volks</w:t>
      </w:r>
      <w:proofErr w:type="spellEnd"/>
      <w:r>
        <w:t xml:space="preserve"> Israel gehalten werden. Welche das </w:t>
      </w:r>
      <w:proofErr w:type="spellStart"/>
      <w:r>
        <w:t>volck</w:t>
      </w:r>
      <w:proofErr w:type="spellEnd"/>
      <w:r>
        <w:t xml:space="preserve"> bannen oder nicht bannen </w:t>
      </w:r>
      <w:proofErr w:type="spellStart"/>
      <w:r>
        <w:t>moecht</w:t>
      </w:r>
      <w:proofErr w:type="spellEnd"/>
      <w:r>
        <w:t xml:space="preserve">. Es waren auch etliche </w:t>
      </w:r>
      <w:proofErr w:type="spellStart"/>
      <w:r>
        <w:t>sünd</w:t>
      </w:r>
      <w:proofErr w:type="spellEnd"/>
      <w:r>
        <w:t xml:space="preserve"> / die </w:t>
      </w:r>
      <w:proofErr w:type="spellStart"/>
      <w:r>
        <w:t>Got</w:t>
      </w:r>
      <w:proofErr w:type="spellEnd"/>
      <w:r>
        <w:t xml:space="preserve"> so groß und greulich </w:t>
      </w:r>
      <w:proofErr w:type="spellStart"/>
      <w:r>
        <w:t>schetzet</w:t>
      </w:r>
      <w:proofErr w:type="spellEnd"/>
      <w:r>
        <w:t xml:space="preserve"> / das </w:t>
      </w:r>
      <w:proofErr w:type="spellStart"/>
      <w:r>
        <w:t>Got</w:t>
      </w:r>
      <w:proofErr w:type="spellEnd"/>
      <w:r>
        <w:t xml:space="preserve"> / alle die </w:t>
      </w:r>
      <w:proofErr w:type="spellStart"/>
      <w:r>
        <w:t>jen</w:t>
      </w:r>
      <w:proofErr w:type="spellEnd"/>
      <w:r>
        <w:t xml:space="preserve"> für </w:t>
      </w:r>
      <w:proofErr w:type="spellStart"/>
      <w:r>
        <w:t>baennisch</w:t>
      </w:r>
      <w:proofErr w:type="spellEnd"/>
      <w:r>
        <w:t xml:space="preserve"> und </w:t>
      </w:r>
      <w:proofErr w:type="spellStart"/>
      <w:r>
        <w:t>jn</w:t>
      </w:r>
      <w:proofErr w:type="spellEnd"/>
      <w:r>
        <w:t xml:space="preserve"> der acht hielt und </w:t>
      </w:r>
      <w:proofErr w:type="spellStart"/>
      <w:r>
        <w:t>wolt</w:t>
      </w:r>
      <w:proofErr w:type="spellEnd"/>
      <w:r>
        <w:t xml:space="preserve"> gehalten haben / so sich daran vergriffen. </w:t>
      </w:r>
    </w:p>
    <w:p w14:paraId="3009EE8B" w14:textId="77777777" w:rsidR="00CD38CF" w:rsidRDefault="00CD38CF" w:rsidP="00CD38CF">
      <w:pPr>
        <w:pStyle w:val="StandardWeb"/>
      </w:pPr>
      <w:proofErr w:type="spellStart"/>
      <w:r>
        <w:t>Darumb</w:t>
      </w:r>
      <w:proofErr w:type="spellEnd"/>
      <w:r>
        <w:t xml:space="preserve"> </w:t>
      </w:r>
      <w:proofErr w:type="spellStart"/>
      <w:r>
        <w:t>solt</w:t>
      </w:r>
      <w:proofErr w:type="spellEnd"/>
      <w:r>
        <w:t xml:space="preserve"> man auch </w:t>
      </w:r>
      <w:proofErr w:type="spellStart"/>
      <w:r>
        <w:t>kainen</w:t>
      </w:r>
      <w:proofErr w:type="spellEnd"/>
      <w:r>
        <w:t xml:space="preserve"> bann oder acht verkündigen / dann nur in </w:t>
      </w:r>
      <w:proofErr w:type="spellStart"/>
      <w:r>
        <w:t>goetlichen</w:t>
      </w:r>
      <w:proofErr w:type="spellEnd"/>
      <w:r>
        <w:t xml:space="preserve"> </w:t>
      </w:r>
      <w:proofErr w:type="spellStart"/>
      <w:r>
        <w:t>sachen</w:t>
      </w:r>
      <w:proofErr w:type="spellEnd"/>
      <w:r>
        <w:t xml:space="preserve">. Auch </w:t>
      </w:r>
      <w:proofErr w:type="spellStart"/>
      <w:r>
        <w:t>solt</w:t>
      </w:r>
      <w:proofErr w:type="spellEnd"/>
      <w:r>
        <w:t xml:space="preserve"> man </w:t>
      </w:r>
      <w:proofErr w:type="spellStart"/>
      <w:r>
        <w:t>nyemants</w:t>
      </w:r>
      <w:proofErr w:type="spellEnd"/>
      <w:r>
        <w:t xml:space="preserve"> in die acht sprechen / oder verbannen / oder </w:t>
      </w:r>
      <w:proofErr w:type="spellStart"/>
      <w:r>
        <w:t>kayn</w:t>
      </w:r>
      <w:proofErr w:type="spellEnd"/>
      <w:r>
        <w:t xml:space="preserve"> </w:t>
      </w:r>
      <w:proofErr w:type="spellStart"/>
      <w:r>
        <w:t>ursach</w:t>
      </w:r>
      <w:proofErr w:type="spellEnd"/>
      <w:r>
        <w:t xml:space="preserve"> des </w:t>
      </w:r>
      <w:proofErr w:type="spellStart"/>
      <w:r>
        <w:t>banns</w:t>
      </w:r>
      <w:proofErr w:type="spellEnd"/>
      <w:r>
        <w:t xml:space="preserve"> wissen / dann </w:t>
      </w:r>
      <w:proofErr w:type="spellStart"/>
      <w:r>
        <w:t>allain</w:t>
      </w:r>
      <w:proofErr w:type="spellEnd"/>
      <w:r>
        <w:t xml:space="preserve"> die / die von </w:t>
      </w:r>
      <w:proofErr w:type="spellStart"/>
      <w:r>
        <w:t>got</w:t>
      </w:r>
      <w:proofErr w:type="spellEnd"/>
      <w:r>
        <w:t xml:space="preserve"> </w:t>
      </w:r>
      <w:proofErr w:type="spellStart"/>
      <w:r>
        <w:t>schaidt</w:t>
      </w:r>
      <w:proofErr w:type="spellEnd"/>
      <w:r>
        <w:t xml:space="preserve"> und wider </w:t>
      </w:r>
      <w:proofErr w:type="spellStart"/>
      <w:r>
        <w:t>Got</w:t>
      </w:r>
      <w:proofErr w:type="spellEnd"/>
      <w:r>
        <w:t xml:space="preserve"> setzet. Und wir </w:t>
      </w:r>
      <w:proofErr w:type="spellStart"/>
      <w:r>
        <w:t>solten</w:t>
      </w:r>
      <w:proofErr w:type="spellEnd"/>
      <w:r>
        <w:t xml:space="preserve"> Gottes willen so festiglich nach suchen und halten / das man </w:t>
      </w:r>
      <w:proofErr w:type="spellStart"/>
      <w:r>
        <w:t>kainen</w:t>
      </w:r>
      <w:proofErr w:type="spellEnd"/>
      <w:r>
        <w:t xml:space="preserve"> / </w:t>
      </w:r>
      <w:proofErr w:type="spellStart"/>
      <w:r>
        <w:t>umb</w:t>
      </w:r>
      <w:proofErr w:type="spellEnd"/>
      <w:r>
        <w:t xml:space="preserve"> </w:t>
      </w:r>
      <w:proofErr w:type="spellStart"/>
      <w:r>
        <w:t>yrgent</w:t>
      </w:r>
      <w:proofErr w:type="spellEnd"/>
      <w:r>
        <w:t xml:space="preserve"> </w:t>
      </w:r>
      <w:proofErr w:type="spellStart"/>
      <w:r>
        <w:t>ainer</w:t>
      </w:r>
      <w:proofErr w:type="spellEnd"/>
      <w:r>
        <w:t xml:space="preserve"> </w:t>
      </w:r>
      <w:proofErr w:type="spellStart"/>
      <w:r>
        <w:t>sünd</w:t>
      </w:r>
      <w:proofErr w:type="spellEnd"/>
      <w:r>
        <w:t xml:space="preserve"> willen </w:t>
      </w:r>
      <w:proofErr w:type="spellStart"/>
      <w:r>
        <w:t>verbante</w:t>
      </w:r>
      <w:proofErr w:type="spellEnd"/>
      <w:r>
        <w:t xml:space="preserve"> / dann nur </w:t>
      </w:r>
      <w:proofErr w:type="spellStart"/>
      <w:r>
        <w:t>allain</w:t>
      </w:r>
      <w:proofErr w:type="spellEnd"/>
      <w:r>
        <w:t xml:space="preserve"> der </w:t>
      </w:r>
      <w:proofErr w:type="spellStart"/>
      <w:r>
        <w:t>sünd</w:t>
      </w:r>
      <w:proofErr w:type="spellEnd"/>
      <w:r>
        <w:t xml:space="preserve"> halben / die </w:t>
      </w:r>
      <w:proofErr w:type="spellStart"/>
      <w:r>
        <w:t>Got</w:t>
      </w:r>
      <w:proofErr w:type="spellEnd"/>
      <w:r>
        <w:t xml:space="preserve"> selber </w:t>
      </w:r>
      <w:proofErr w:type="spellStart"/>
      <w:r>
        <w:t>verbant</w:t>
      </w:r>
      <w:proofErr w:type="spellEnd"/>
      <w:r>
        <w:t xml:space="preserve"> / </w:t>
      </w:r>
      <w:proofErr w:type="spellStart"/>
      <w:r>
        <w:t>unnd</w:t>
      </w:r>
      <w:proofErr w:type="spellEnd"/>
      <w:r>
        <w:t xml:space="preserve"> der acht </w:t>
      </w:r>
      <w:proofErr w:type="spellStart"/>
      <w:r>
        <w:t>wirdig</w:t>
      </w:r>
      <w:proofErr w:type="spellEnd"/>
      <w:r>
        <w:t xml:space="preserve"> gesprochen hat. </w:t>
      </w:r>
    </w:p>
    <w:p w14:paraId="08111EB8" w14:textId="77777777" w:rsidR="00CD38CF" w:rsidRDefault="00CD38CF" w:rsidP="00CD38CF">
      <w:pPr>
        <w:pStyle w:val="StandardWeb"/>
      </w:pPr>
      <w:r>
        <w:t xml:space="preserve">Dann Gottes acht ist nicht </w:t>
      </w:r>
      <w:proofErr w:type="spellStart"/>
      <w:r>
        <w:t>ain</w:t>
      </w:r>
      <w:proofErr w:type="spellEnd"/>
      <w:r>
        <w:t xml:space="preserve"> geringe </w:t>
      </w:r>
      <w:proofErr w:type="spellStart"/>
      <w:r>
        <w:t>sach</w:t>
      </w:r>
      <w:proofErr w:type="spellEnd"/>
      <w:r>
        <w:t xml:space="preserve"> / das </w:t>
      </w:r>
      <w:proofErr w:type="spellStart"/>
      <w:r>
        <w:t>vernimb</w:t>
      </w:r>
      <w:proofErr w:type="spellEnd"/>
      <w:r>
        <w:t xml:space="preserve"> also / das </w:t>
      </w:r>
      <w:proofErr w:type="spellStart"/>
      <w:r>
        <w:t>hebreisch</w:t>
      </w:r>
      <w:proofErr w:type="spellEnd"/>
      <w:r>
        <w:t xml:space="preserve"> </w:t>
      </w:r>
      <w:proofErr w:type="spellStart"/>
      <w:r>
        <w:t>wort</w:t>
      </w:r>
      <w:proofErr w:type="spellEnd"/>
      <w:r>
        <w:t xml:space="preserve"> (</w:t>
      </w:r>
      <w:proofErr w:type="spellStart"/>
      <w:r>
        <w:t>Herem</w:t>
      </w:r>
      <w:proofErr w:type="spellEnd"/>
      <w:r>
        <w:t xml:space="preserve">) </w:t>
      </w:r>
      <w:proofErr w:type="spellStart"/>
      <w:r>
        <w:t>hayset</w:t>
      </w:r>
      <w:proofErr w:type="spellEnd"/>
      <w:r>
        <w:t xml:space="preserve"> / todtschlagen </w:t>
      </w:r>
      <w:proofErr w:type="spellStart"/>
      <w:r>
        <w:t>verwiesten</w:t>
      </w:r>
      <w:proofErr w:type="spellEnd"/>
      <w:r>
        <w:t xml:space="preserve"> / </w:t>
      </w:r>
      <w:proofErr w:type="spellStart"/>
      <w:r>
        <w:t>vertilgken</w:t>
      </w:r>
      <w:proofErr w:type="spellEnd"/>
      <w:r>
        <w:t xml:space="preserve"> / und nicht machen. Dem nach / ist Gottes bann / oder acht / nichts anders / dann / </w:t>
      </w:r>
      <w:proofErr w:type="spellStart"/>
      <w:r>
        <w:t>ain</w:t>
      </w:r>
      <w:proofErr w:type="spellEnd"/>
      <w:r>
        <w:t xml:space="preserve"> gerichtlicher </w:t>
      </w:r>
      <w:proofErr w:type="spellStart"/>
      <w:r>
        <w:t>Sententz</w:t>
      </w:r>
      <w:proofErr w:type="spellEnd"/>
      <w:r>
        <w:t xml:space="preserve"> / oder </w:t>
      </w:r>
      <w:proofErr w:type="spellStart"/>
      <w:r>
        <w:t>ain</w:t>
      </w:r>
      <w:proofErr w:type="spellEnd"/>
      <w:r>
        <w:t xml:space="preserve"> ander </w:t>
      </w:r>
      <w:proofErr w:type="spellStart"/>
      <w:r>
        <w:t>urtayl</w:t>
      </w:r>
      <w:proofErr w:type="spellEnd"/>
      <w:r>
        <w:t xml:space="preserve">. Durch welches zu recht gesprochen </w:t>
      </w:r>
      <w:proofErr w:type="spellStart"/>
      <w:r>
        <w:t>wirt</w:t>
      </w:r>
      <w:proofErr w:type="spellEnd"/>
      <w:r>
        <w:t xml:space="preserve"> / das der </w:t>
      </w:r>
      <w:proofErr w:type="spellStart"/>
      <w:r>
        <w:t>bannwirdig</w:t>
      </w:r>
      <w:proofErr w:type="spellEnd"/>
      <w:r>
        <w:t xml:space="preserve"> / </w:t>
      </w:r>
      <w:proofErr w:type="spellStart"/>
      <w:r>
        <w:t>ainn</w:t>
      </w:r>
      <w:proofErr w:type="spellEnd"/>
      <w:r>
        <w:t xml:space="preserve"> </w:t>
      </w:r>
      <w:proofErr w:type="spellStart"/>
      <w:r>
        <w:t>sollicher</w:t>
      </w:r>
      <w:proofErr w:type="spellEnd"/>
      <w:r>
        <w:t xml:space="preserve"> sey / und so greulich </w:t>
      </w:r>
      <w:proofErr w:type="spellStart"/>
      <w:r>
        <w:t>gesündt</w:t>
      </w:r>
      <w:proofErr w:type="spellEnd"/>
      <w:r>
        <w:t xml:space="preserve"> hab / das er </w:t>
      </w:r>
      <w:proofErr w:type="spellStart"/>
      <w:r>
        <w:t>gebannet</w:t>
      </w:r>
      <w:proofErr w:type="spellEnd"/>
      <w:r>
        <w:t xml:space="preserve"> </w:t>
      </w:r>
      <w:proofErr w:type="spellStart"/>
      <w:r>
        <w:t>unnd</w:t>
      </w:r>
      <w:proofErr w:type="spellEnd"/>
      <w:r>
        <w:t xml:space="preserve"> </w:t>
      </w:r>
      <w:proofErr w:type="spellStart"/>
      <w:r>
        <w:t>geaechtet</w:t>
      </w:r>
      <w:proofErr w:type="spellEnd"/>
      <w:r>
        <w:t xml:space="preserve"> werden sol. Der </w:t>
      </w:r>
      <w:proofErr w:type="spellStart"/>
      <w:r>
        <w:t>missethat</w:t>
      </w:r>
      <w:proofErr w:type="spellEnd"/>
      <w:r>
        <w:t xml:space="preserve"> halben hat man nur </w:t>
      </w:r>
      <w:proofErr w:type="spellStart"/>
      <w:r>
        <w:t>leuth</w:t>
      </w:r>
      <w:proofErr w:type="spellEnd"/>
      <w:r>
        <w:t xml:space="preserve"> </w:t>
      </w:r>
      <w:proofErr w:type="spellStart"/>
      <w:r>
        <w:t>geaechtet</w:t>
      </w:r>
      <w:proofErr w:type="spellEnd"/>
      <w:r>
        <w:t xml:space="preserve"> und verbannet / die </w:t>
      </w:r>
      <w:proofErr w:type="spellStart"/>
      <w:r>
        <w:t>wyder</w:t>
      </w:r>
      <w:proofErr w:type="spellEnd"/>
      <w:r>
        <w:t xml:space="preserve"> Gottes ewigen willen </w:t>
      </w:r>
      <w:proofErr w:type="spellStart"/>
      <w:r>
        <w:t>geschach</w:t>
      </w:r>
      <w:proofErr w:type="spellEnd"/>
      <w:r>
        <w:t xml:space="preserve"> / die auch von </w:t>
      </w:r>
      <w:proofErr w:type="spellStart"/>
      <w:r>
        <w:t>got</w:t>
      </w:r>
      <w:proofErr w:type="spellEnd"/>
      <w:r>
        <w:t xml:space="preserve"> </w:t>
      </w:r>
      <w:proofErr w:type="spellStart"/>
      <w:r>
        <w:t>abschneydt</w:t>
      </w:r>
      <w:proofErr w:type="spellEnd"/>
      <w:r>
        <w:t xml:space="preserve"> / </w:t>
      </w:r>
      <w:proofErr w:type="spellStart"/>
      <w:r>
        <w:t>unn</w:t>
      </w:r>
      <w:proofErr w:type="spellEnd"/>
      <w:r>
        <w:t xml:space="preserve"> so </w:t>
      </w:r>
      <w:proofErr w:type="spellStart"/>
      <w:r>
        <w:t>grewlich</w:t>
      </w:r>
      <w:proofErr w:type="spellEnd"/>
      <w:r>
        <w:t xml:space="preserve"> was / das der / der nach </w:t>
      </w:r>
      <w:proofErr w:type="spellStart"/>
      <w:r>
        <w:t>gottes</w:t>
      </w:r>
      <w:proofErr w:type="spellEnd"/>
      <w:r>
        <w:t xml:space="preserve"> </w:t>
      </w:r>
      <w:proofErr w:type="spellStart"/>
      <w:r>
        <w:t>bild</w:t>
      </w:r>
      <w:proofErr w:type="spellEnd"/>
      <w:r>
        <w:t xml:space="preserve"> geschaffen war / </w:t>
      </w:r>
      <w:proofErr w:type="spellStart"/>
      <w:r>
        <w:t>solt</w:t>
      </w:r>
      <w:proofErr w:type="spellEnd"/>
      <w:r>
        <w:t xml:space="preserve"> </w:t>
      </w:r>
      <w:proofErr w:type="spellStart"/>
      <w:r>
        <w:t>vertilkt</w:t>
      </w:r>
      <w:proofErr w:type="spellEnd"/>
      <w:r>
        <w:t xml:space="preserve"> werden / </w:t>
      </w:r>
      <w:proofErr w:type="spellStart"/>
      <w:r>
        <w:t>auß</w:t>
      </w:r>
      <w:proofErr w:type="spellEnd"/>
      <w:r>
        <w:t xml:space="preserve"> dem </w:t>
      </w:r>
      <w:proofErr w:type="spellStart"/>
      <w:r>
        <w:t>hauffen</w:t>
      </w:r>
      <w:proofErr w:type="spellEnd"/>
      <w:r>
        <w:t xml:space="preserve"> der </w:t>
      </w:r>
      <w:proofErr w:type="spellStart"/>
      <w:r>
        <w:t>kinder</w:t>
      </w:r>
      <w:proofErr w:type="spellEnd"/>
      <w:r>
        <w:t xml:space="preserve"> Adams. </w:t>
      </w:r>
    </w:p>
    <w:p w14:paraId="13D4329E" w14:textId="77777777" w:rsidR="00CD38CF" w:rsidRDefault="00CD38CF" w:rsidP="00CD38CF">
      <w:pPr>
        <w:pStyle w:val="StandardWeb"/>
      </w:pPr>
      <w:r>
        <w:t xml:space="preserve">Das </w:t>
      </w:r>
      <w:proofErr w:type="spellStart"/>
      <w:r>
        <w:t>wort</w:t>
      </w:r>
      <w:proofErr w:type="spellEnd"/>
      <w:r>
        <w:t xml:space="preserve"> (acht) soll man mit dem wider </w:t>
      </w:r>
      <w:proofErr w:type="spellStart"/>
      <w:r>
        <w:t>synn</w:t>
      </w:r>
      <w:proofErr w:type="spellEnd"/>
      <w:r>
        <w:t xml:space="preserve"> </w:t>
      </w:r>
      <w:proofErr w:type="spellStart"/>
      <w:r>
        <w:t>versteeen</w:t>
      </w:r>
      <w:proofErr w:type="spellEnd"/>
      <w:r>
        <w:t xml:space="preserve"> und es ist </w:t>
      </w:r>
      <w:proofErr w:type="spellStart"/>
      <w:r>
        <w:t>ain</w:t>
      </w:r>
      <w:proofErr w:type="spellEnd"/>
      <w:r>
        <w:t xml:space="preserve"> </w:t>
      </w:r>
      <w:proofErr w:type="spellStart"/>
      <w:r>
        <w:t>widersynnigs</w:t>
      </w:r>
      <w:proofErr w:type="spellEnd"/>
      <w:r>
        <w:t xml:space="preserve"> </w:t>
      </w:r>
      <w:proofErr w:type="spellStart"/>
      <w:r>
        <w:t>wordt</w:t>
      </w:r>
      <w:proofErr w:type="spellEnd"/>
      <w:r>
        <w:t xml:space="preserve"> / dann es ist so </w:t>
      </w:r>
      <w:proofErr w:type="spellStart"/>
      <w:r>
        <w:t>vil</w:t>
      </w:r>
      <w:proofErr w:type="spellEnd"/>
      <w:r>
        <w:t xml:space="preserve"> gesagt als on </w:t>
      </w:r>
      <w:proofErr w:type="spellStart"/>
      <w:r>
        <w:t>achtung</w:t>
      </w:r>
      <w:proofErr w:type="spellEnd"/>
      <w:r>
        <w:t xml:space="preserve"> / also das man des </w:t>
      </w:r>
      <w:proofErr w:type="spellStart"/>
      <w:r>
        <w:t>menschen</w:t>
      </w:r>
      <w:proofErr w:type="spellEnd"/>
      <w:r>
        <w:t xml:space="preserve"> gar nichts </w:t>
      </w:r>
      <w:proofErr w:type="spellStart"/>
      <w:r>
        <w:t>mer</w:t>
      </w:r>
      <w:proofErr w:type="spellEnd"/>
      <w:r>
        <w:t xml:space="preserve"> achten </w:t>
      </w:r>
      <w:proofErr w:type="spellStart"/>
      <w:r>
        <w:t>solt</w:t>
      </w:r>
      <w:proofErr w:type="spellEnd"/>
      <w:r>
        <w:t xml:space="preserve"> / über welchen die acht gesprochen </w:t>
      </w:r>
      <w:proofErr w:type="spellStart"/>
      <w:r>
        <w:t>wurd</w:t>
      </w:r>
      <w:proofErr w:type="spellEnd"/>
      <w:r>
        <w:t xml:space="preserve">. </w:t>
      </w:r>
      <w:proofErr w:type="spellStart"/>
      <w:r>
        <w:t>Darumb</w:t>
      </w:r>
      <w:proofErr w:type="spellEnd"/>
      <w:r>
        <w:t xml:space="preserve"> war </w:t>
      </w:r>
      <w:proofErr w:type="spellStart"/>
      <w:r>
        <w:t>ain</w:t>
      </w:r>
      <w:proofErr w:type="spellEnd"/>
      <w:r>
        <w:t xml:space="preserve"> </w:t>
      </w:r>
      <w:proofErr w:type="spellStart"/>
      <w:r>
        <w:t>solicher</w:t>
      </w:r>
      <w:proofErr w:type="spellEnd"/>
      <w:r>
        <w:t xml:space="preserve"> </w:t>
      </w:r>
      <w:proofErr w:type="spellStart"/>
      <w:r>
        <w:t>mensch</w:t>
      </w:r>
      <w:proofErr w:type="spellEnd"/>
      <w:r>
        <w:t xml:space="preserve"> zu nichts nutz / dann zu seiner </w:t>
      </w:r>
      <w:proofErr w:type="spellStart"/>
      <w:r>
        <w:t>verderbnis</w:t>
      </w:r>
      <w:proofErr w:type="spellEnd"/>
      <w:r>
        <w:t xml:space="preserve">. Man </w:t>
      </w:r>
      <w:proofErr w:type="spellStart"/>
      <w:r>
        <w:t>dorffte</w:t>
      </w:r>
      <w:proofErr w:type="spellEnd"/>
      <w:r>
        <w:t xml:space="preserve"> auch / </w:t>
      </w:r>
      <w:proofErr w:type="spellStart"/>
      <w:r>
        <w:t>kain</w:t>
      </w:r>
      <w:proofErr w:type="spellEnd"/>
      <w:r>
        <w:t xml:space="preserve"> ding / </w:t>
      </w:r>
      <w:proofErr w:type="spellStart"/>
      <w:r>
        <w:t>klayder</w:t>
      </w:r>
      <w:proofErr w:type="spellEnd"/>
      <w:r>
        <w:t xml:space="preserve"> / gelt / </w:t>
      </w:r>
      <w:proofErr w:type="spellStart"/>
      <w:r>
        <w:t>vich</w:t>
      </w:r>
      <w:proofErr w:type="spellEnd"/>
      <w:r>
        <w:t xml:space="preserve"> / </w:t>
      </w:r>
      <w:proofErr w:type="spellStart"/>
      <w:r>
        <w:t>gueter</w:t>
      </w:r>
      <w:proofErr w:type="spellEnd"/>
      <w:r>
        <w:t xml:space="preserve"> / </w:t>
      </w:r>
      <w:proofErr w:type="spellStart"/>
      <w:r>
        <w:t>hewser</w:t>
      </w:r>
      <w:proofErr w:type="spellEnd"/>
      <w:r>
        <w:t xml:space="preserve"> / des verachten oder </w:t>
      </w:r>
      <w:proofErr w:type="spellStart"/>
      <w:r>
        <w:t>verbanten</w:t>
      </w:r>
      <w:proofErr w:type="spellEnd"/>
      <w:r>
        <w:t xml:space="preserve"> / </w:t>
      </w:r>
      <w:proofErr w:type="spellStart"/>
      <w:r>
        <w:t>überbeliben</w:t>
      </w:r>
      <w:proofErr w:type="spellEnd"/>
      <w:r>
        <w:t xml:space="preserve"> lassen / </w:t>
      </w:r>
      <w:proofErr w:type="spellStart"/>
      <w:r>
        <w:t>sonder</w:t>
      </w:r>
      <w:proofErr w:type="spellEnd"/>
      <w:r>
        <w:t xml:space="preserve"> alles / </w:t>
      </w:r>
      <w:proofErr w:type="spellStart"/>
      <w:r>
        <w:t>mti</w:t>
      </w:r>
      <w:proofErr w:type="spellEnd"/>
      <w:r>
        <w:t xml:space="preserve"> </w:t>
      </w:r>
      <w:proofErr w:type="spellStart"/>
      <w:r>
        <w:t>ainander</w:t>
      </w:r>
      <w:proofErr w:type="spellEnd"/>
      <w:r>
        <w:t xml:space="preserve"> verderben </w:t>
      </w:r>
      <w:proofErr w:type="spellStart"/>
      <w:r>
        <w:t>unnd</w:t>
      </w:r>
      <w:proofErr w:type="spellEnd"/>
      <w:r>
        <w:t xml:space="preserve"> umbringen / das dem </w:t>
      </w:r>
      <w:proofErr w:type="spellStart"/>
      <w:r>
        <w:t>verbanten</w:t>
      </w:r>
      <w:proofErr w:type="spellEnd"/>
      <w:r>
        <w:t xml:space="preserve"> </w:t>
      </w:r>
      <w:proofErr w:type="spellStart"/>
      <w:r>
        <w:t>zustund</w:t>
      </w:r>
      <w:proofErr w:type="spellEnd"/>
      <w:r>
        <w:t xml:space="preserve">. Es </w:t>
      </w:r>
      <w:proofErr w:type="spellStart"/>
      <w:r>
        <w:t>were</w:t>
      </w:r>
      <w:proofErr w:type="spellEnd"/>
      <w:r>
        <w:t xml:space="preserve"> dann / das </w:t>
      </w:r>
      <w:proofErr w:type="spellStart"/>
      <w:r>
        <w:t>got</w:t>
      </w:r>
      <w:proofErr w:type="spellEnd"/>
      <w:r>
        <w:t xml:space="preserve"> etwas </w:t>
      </w:r>
      <w:proofErr w:type="spellStart"/>
      <w:r>
        <w:t>außgeschlossen</w:t>
      </w:r>
      <w:proofErr w:type="spellEnd"/>
      <w:r>
        <w:t xml:space="preserve"> </w:t>
      </w:r>
      <w:proofErr w:type="spellStart"/>
      <w:r>
        <w:t>het</w:t>
      </w:r>
      <w:proofErr w:type="spellEnd"/>
      <w:r>
        <w:t xml:space="preserve"> / des man schonen </w:t>
      </w:r>
      <w:proofErr w:type="spellStart"/>
      <w:r>
        <w:t>moecht</w:t>
      </w:r>
      <w:proofErr w:type="spellEnd"/>
      <w:r>
        <w:t xml:space="preserve"> / </w:t>
      </w:r>
      <w:proofErr w:type="spellStart"/>
      <w:r>
        <w:t>dz</w:t>
      </w:r>
      <w:proofErr w:type="spellEnd"/>
      <w:r>
        <w:t xml:space="preserve"> </w:t>
      </w:r>
      <w:proofErr w:type="spellStart"/>
      <w:r>
        <w:t>Got</w:t>
      </w:r>
      <w:proofErr w:type="spellEnd"/>
      <w:r>
        <w:t xml:space="preserve"> auch zu </w:t>
      </w:r>
      <w:proofErr w:type="spellStart"/>
      <w:r>
        <w:t>zeyten</w:t>
      </w:r>
      <w:proofErr w:type="spellEnd"/>
      <w:r>
        <w:t xml:space="preserve"> </w:t>
      </w:r>
      <w:proofErr w:type="spellStart"/>
      <w:r>
        <w:t>thon</w:t>
      </w:r>
      <w:proofErr w:type="spellEnd"/>
      <w:r>
        <w:t xml:space="preserve"> hat. Deut. 7. und 25. </w:t>
      </w:r>
    </w:p>
    <w:p w14:paraId="4EA68C99" w14:textId="77777777" w:rsidR="00CD38CF" w:rsidRDefault="00CD38CF" w:rsidP="00CD38CF">
      <w:pPr>
        <w:pStyle w:val="StandardWeb"/>
      </w:pPr>
      <w:proofErr w:type="spellStart"/>
      <w:r>
        <w:t>Darauß</w:t>
      </w:r>
      <w:proofErr w:type="spellEnd"/>
      <w:r>
        <w:t xml:space="preserve"> lerne und sich / wie der </w:t>
      </w:r>
      <w:proofErr w:type="spellStart"/>
      <w:r>
        <w:t>verbant</w:t>
      </w:r>
      <w:proofErr w:type="spellEnd"/>
      <w:r>
        <w:t xml:space="preserve"> / vor </w:t>
      </w:r>
      <w:proofErr w:type="spellStart"/>
      <w:r>
        <w:t>Got</w:t>
      </w:r>
      <w:proofErr w:type="spellEnd"/>
      <w:r>
        <w:t xml:space="preserve"> / </w:t>
      </w:r>
      <w:proofErr w:type="spellStart"/>
      <w:r>
        <w:t>ungeacht</w:t>
      </w:r>
      <w:proofErr w:type="spellEnd"/>
      <w:r>
        <w:t xml:space="preserve"> / und </w:t>
      </w:r>
      <w:proofErr w:type="spellStart"/>
      <w:r>
        <w:t>veracht</w:t>
      </w:r>
      <w:proofErr w:type="spellEnd"/>
      <w:r>
        <w:t xml:space="preserve"> / und von </w:t>
      </w:r>
      <w:proofErr w:type="spellStart"/>
      <w:r>
        <w:t>got</w:t>
      </w:r>
      <w:proofErr w:type="spellEnd"/>
      <w:r>
        <w:t xml:space="preserve"> </w:t>
      </w:r>
      <w:proofErr w:type="spellStart"/>
      <w:r>
        <w:t>verworffen</w:t>
      </w:r>
      <w:proofErr w:type="spellEnd"/>
      <w:r>
        <w:t xml:space="preserve"> ist / </w:t>
      </w:r>
      <w:proofErr w:type="spellStart"/>
      <w:r>
        <w:t>unnd</w:t>
      </w:r>
      <w:proofErr w:type="spellEnd"/>
      <w:r>
        <w:t xml:space="preserve"> das das </w:t>
      </w:r>
      <w:proofErr w:type="spellStart"/>
      <w:r>
        <w:t>wort</w:t>
      </w:r>
      <w:proofErr w:type="spellEnd"/>
      <w:r>
        <w:t xml:space="preserve"> (Acht) </w:t>
      </w:r>
      <w:proofErr w:type="spellStart"/>
      <w:r>
        <w:t>ain</w:t>
      </w:r>
      <w:proofErr w:type="spellEnd"/>
      <w:r>
        <w:t xml:space="preserve"> </w:t>
      </w:r>
      <w:proofErr w:type="spellStart"/>
      <w:r>
        <w:t>widersinnigs</w:t>
      </w:r>
      <w:proofErr w:type="spellEnd"/>
      <w:r>
        <w:t xml:space="preserve"> </w:t>
      </w:r>
      <w:proofErr w:type="spellStart"/>
      <w:r>
        <w:t>wort</w:t>
      </w:r>
      <w:proofErr w:type="spellEnd"/>
      <w:r>
        <w:t xml:space="preserve"> ist / dann es </w:t>
      </w:r>
      <w:proofErr w:type="spellStart"/>
      <w:r>
        <w:t>haist</w:t>
      </w:r>
      <w:proofErr w:type="spellEnd"/>
      <w:r>
        <w:t xml:space="preserve"> also verachten den </w:t>
      </w:r>
      <w:proofErr w:type="spellStart"/>
      <w:r>
        <w:t>verbanten</w:t>
      </w:r>
      <w:proofErr w:type="spellEnd"/>
      <w:r>
        <w:t xml:space="preserve"> / das man gar nichts </w:t>
      </w:r>
      <w:proofErr w:type="spellStart"/>
      <w:r>
        <w:t>achtten</w:t>
      </w:r>
      <w:proofErr w:type="spellEnd"/>
      <w:r>
        <w:t xml:space="preserve"> </w:t>
      </w:r>
      <w:proofErr w:type="spellStart"/>
      <w:r>
        <w:t>sol</w:t>
      </w:r>
      <w:proofErr w:type="spellEnd"/>
      <w:r>
        <w:t xml:space="preserve"> / das sein ist / weder sein </w:t>
      </w:r>
      <w:proofErr w:type="spellStart"/>
      <w:r>
        <w:t>person</w:t>
      </w:r>
      <w:proofErr w:type="spellEnd"/>
      <w:r>
        <w:t xml:space="preserve"> / noch seine </w:t>
      </w:r>
      <w:proofErr w:type="spellStart"/>
      <w:r>
        <w:t>gietter</w:t>
      </w:r>
      <w:proofErr w:type="spellEnd"/>
      <w:r>
        <w:t xml:space="preserve"> / man </w:t>
      </w:r>
      <w:proofErr w:type="spellStart"/>
      <w:r>
        <w:t>darff</w:t>
      </w:r>
      <w:proofErr w:type="spellEnd"/>
      <w:r>
        <w:t xml:space="preserve"> sich seiner nicht erbarmen / noch </w:t>
      </w:r>
      <w:proofErr w:type="spellStart"/>
      <w:r>
        <w:t>jomern</w:t>
      </w:r>
      <w:proofErr w:type="spellEnd"/>
      <w:r>
        <w:t xml:space="preserve"> lassen. Nun die </w:t>
      </w:r>
      <w:proofErr w:type="spellStart"/>
      <w:r>
        <w:t>weyl</w:t>
      </w:r>
      <w:proofErr w:type="spellEnd"/>
      <w:r>
        <w:t xml:space="preserve"> </w:t>
      </w:r>
      <w:proofErr w:type="spellStart"/>
      <w:r>
        <w:t>ain</w:t>
      </w:r>
      <w:proofErr w:type="spellEnd"/>
      <w:r>
        <w:t xml:space="preserve"> </w:t>
      </w:r>
      <w:proofErr w:type="spellStart"/>
      <w:r>
        <w:t>verbanter</w:t>
      </w:r>
      <w:proofErr w:type="spellEnd"/>
      <w:r>
        <w:t xml:space="preserve"> von </w:t>
      </w:r>
      <w:proofErr w:type="spellStart"/>
      <w:r>
        <w:t>got</w:t>
      </w:r>
      <w:proofErr w:type="spellEnd"/>
      <w:r>
        <w:t xml:space="preserve"> / </w:t>
      </w:r>
      <w:proofErr w:type="spellStart"/>
      <w:r>
        <w:t>ain</w:t>
      </w:r>
      <w:proofErr w:type="spellEnd"/>
      <w:r>
        <w:t xml:space="preserve"> solcher ist / dem </w:t>
      </w:r>
      <w:proofErr w:type="spellStart"/>
      <w:r>
        <w:t>got</w:t>
      </w:r>
      <w:proofErr w:type="spellEnd"/>
      <w:r>
        <w:t xml:space="preserve"> </w:t>
      </w:r>
      <w:proofErr w:type="spellStart"/>
      <w:r>
        <w:t>unbarmhertzig</w:t>
      </w:r>
      <w:proofErr w:type="spellEnd"/>
      <w:r>
        <w:t xml:space="preserve"> ist / den auch </w:t>
      </w:r>
      <w:proofErr w:type="spellStart"/>
      <w:r>
        <w:t>Got</w:t>
      </w:r>
      <w:proofErr w:type="spellEnd"/>
      <w:r>
        <w:t xml:space="preserve"> hasset und </w:t>
      </w:r>
      <w:proofErr w:type="spellStart"/>
      <w:r>
        <w:t>neydt</w:t>
      </w:r>
      <w:proofErr w:type="spellEnd"/>
      <w:r>
        <w:t xml:space="preserve"> / </w:t>
      </w:r>
      <w:proofErr w:type="spellStart"/>
      <w:r>
        <w:t>unnd</w:t>
      </w:r>
      <w:proofErr w:type="spellEnd"/>
      <w:r>
        <w:t xml:space="preserve"> </w:t>
      </w:r>
      <w:proofErr w:type="spellStart"/>
      <w:r>
        <w:t>wil</w:t>
      </w:r>
      <w:proofErr w:type="spellEnd"/>
      <w:r>
        <w:t xml:space="preserve"> das er </w:t>
      </w:r>
      <w:proofErr w:type="spellStart"/>
      <w:r>
        <w:t>auß</w:t>
      </w:r>
      <w:proofErr w:type="spellEnd"/>
      <w:r>
        <w:t xml:space="preserve"> seinen </w:t>
      </w:r>
      <w:proofErr w:type="spellStart"/>
      <w:r>
        <w:t>augne</w:t>
      </w:r>
      <w:proofErr w:type="spellEnd"/>
      <w:r>
        <w:t xml:space="preserve"> </w:t>
      </w:r>
      <w:proofErr w:type="spellStart"/>
      <w:r>
        <w:t>abgethon</w:t>
      </w:r>
      <w:proofErr w:type="spellEnd"/>
      <w:r>
        <w:t xml:space="preserve"> / </w:t>
      </w:r>
      <w:proofErr w:type="spellStart"/>
      <w:r>
        <w:t>unnd</w:t>
      </w:r>
      <w:proofErr w:type="spellEnd"/>
      <w:r>
        <w:t xml:space="preserve"> on </w:t>
      </w:r>
      <w:proofErr w:type="spellStart"/>
      <w:r>
        <w:t>barmhertzigkait</w:t>
      </w:r>
      <w:proofErr w:type="spellEnd"/>
      <w:r>
        <w:t xml:space="preserve"> </w:t>
      </w:r>
      <w:proofErr w:type="spellStart"/>
      <w:r>
        <w:t>vertilkt</w:t>
      </w:r>
      <w:proofErr w:type="spellEnd"/>
      <w:r>
        <w:t xml:space="preserve"> </w:t>
      </w:r>
      <w:proofErr w:type="spellStart"/>
      <w:r>
        <w:t>werd</w:t>
      </w:r>
      <w:proofErr w:type="spellEnd"/>
      <w:r>
        <w:t xml:space="preserve"> / und </w:t>
      </w:r>
      <w:proofErr w:type="spellStart"/>
      <w:r>
        <w:t>gantz</w:t>
      </w:r>
      <w:proofErr w:type="spellEnd"/>
      <w:r>
        <w:t xml:space="preserve"> </w:t>
      </w:r>
      <w:proofErr w:type="spellStart"/>
      <w:r>
        <w:t>verlesche</w:t>
      </w:r>
      <w:proofErr w:type="spellEnd"/>
      <w:r>
        <w:t xml:space="preserve">. Also das sein </w:t>
      </w:r>
      <w:proofErr w:type="spellStart"/>
      <w:r>
        <w:t>nam</w:t>
      </w:r>
      <w:proofErr w:type="spellEnd"/>
      <w:r>
        <w:t xml:space="preserve"> nicht mehr / </w:t>
      </w:r>
      <w:proofErr w:type="spellStart"/>
      <w:r>
        <w:t>under</w:t>
      </w:r>
      <w:proofErr w:type="spellEnd"/>
      <w:r>
        <w:t xml:space="preserve"> dem </w:t>
      </w:r>
      <w:proofErr w:type="spellStart"/>
      <w:r>
        <w:t>hymel</w:t>
      </w:r>
      <w:proofErr w:type="spellEnd"/>
      <w:r>
        <w:t xml:space="preserve"> </w:t>
      </w:r>
      <w:proofErr w:type="spellStart"/>
      <w:r>
        <w:t>beleib</w:t>
      </w:r>
      <w:proofErr w:type="spellEnd"/>
      <w:r>
        <w:t xml:space="preserve">. </w:t>
      </w:r>
    </w:p>
    <w:p w14:paraId="666CA212" w14:textId="77777777" w:rsidR="00CD38CF" w:rsidRDefault="00CD38CF" w:rsidP="00CD38CF">
      <w:pPr>
        <w:pStyle w:val="StandardWeb"/>
      </w:pPr>
      <w:r>
        <w:t xml:space="preserve">Dem nach wer das nicht anders gesagt / Paulus </w:t>
      </w:r>
      <w:proofErr w:type="spellStart"/>
      <w:r>
        <w:t>wolt</w:t>
      </w:r>
      <w:proofErr w:type="spellEnd"/>
      <w:r>
        <w:t xml:space="preserve"> </w:t>
      </w:r>
      <w:proofErr w:type="spellStart"/>
      <w:r>
        <w:t>ain</w:t>
      </w:r>
      <w:proofErr w:type="spellEnd"/>
      <w:r>
        <w:t xml:space="preserve"> </w:t>
      </w:r>
      <w:proofErr w:type="spellStart"/>
      <w:r>
        <w:t>verbanter</w:t>
      </w:r>
      <w:proofErr w:type="spellEnd"/>
      <w:r>
        <w:t xml:space="preserve"> sein von Christo. Dann das Paulus </w:t>
      </w:r>
      <w:proofErr w:type="spellStart"/>
      <w:r>
        <w:t>wolt</w:t>
      </w:r>
      <w:proofErr w:type="spellEnd"/>
      <w:r>
        <w:t xml:space="preserve"> der </w:t>
      </w:r>
      <w:proofErr w:type="spellStart"/>
      <w:r>
        <w:t>barmhertzigkait</w:t>
      </w:r>
      <w:proofErr w:type="spellEnd"/>
      <w:r>
        <w:t xml:space="preserve"> </w:t>
      </w:r>
      <w:proofErr w:type="spellStart"/>
      <w:r>
        <w:t>Gotes</w:t>
      </w:r>
      <w:proofErr w:type="spellEnd"/>
      <w:r>
        <w:t xml:space="preserve"> </w:t>
      </w:r>
      <w:proofErr w:type="spellStart"/>
      <w:r>
        <w:t>empern</w:t>
      </w:r>
      <w:proofErr w:type="spellEnd"/>
      <w:r>
        <w:t xml:space="preserve"> / und vor </w:t>
      </w:r>
      <w:proofErr w:type="spellStart"/>
      <w:r>
        <w:t>gottes</w:t>
      </w:r>
      <w:proofErr w:type="spellEnd"/>
      <w:r>
        <w:t xml:space="preserve"> </w:t>
      </w:r>
      <w:proofErr w:type="spellStart"/>
      <w:r>
        <w:t>augen</w:t>
      </w:r>
      <w:proofErr w:type="spellEnd"/>
      <w:r>
        <w:t xml:space="preserve"> nicht </w:t>
      </w:r>
      <w:proofErr w:type="spellStart"/>
      <w:r>
        <w:t>mer</w:t>
      </w:r>
      <w:proofErr w:type="spellEnd"/>
      <w:r>
        <w:t xml:space="preserve"> sein / auch </w:t>
      </w:r>
      <w:proofErr w:type="spellStart"/>
      <w:r>
        <w:t>gottes</w:t>
      </w:r>
      <w:proofErr w:type="spellEnd"/>
      <w:r>
        <w:t xml:space="preserve"> </w:t>
      </w:r>
      <w:proofErr w:type="spellStart"/>
      <w:r>
        <w:t>barmhertzigkait</w:t>
      </w:r>
      <w:proofErr w:type="spellEnd"/>
      <w:r>
        <w:t xml:space="preserve"> </w:t>
      </w:r>
      <w:proofErr w:type="spellStart"/>
      <w:r>
        <w:t>nit</w:t>
      </w:r>
      <w:proofErr w:type="spellEnd"/>
      <w:r>
        <w:t xml:space="preserve"> </w:t>
      </w:r>
      <w:proofErr w:type="spellStart"/>
      <w:r>
        <w:t>mer</w:t>
      </w:r>
      <w:proofErr w:type="spellEnd"/>
      <w:r>
        <w:t xml:space="preserve"> haben </w:t>
      </w:r>
      <w:proofErr w:type="spellStart"/>
      <w:r>
        <w:t>sonder</w:t>
      </w:r>
      <w:proofErr w:type="spellEnd"/>
      <w:r>
        <w:t xml:space="preserve"> von </w:t>
      </w:r>
      <w:proofErr w:type="spellStart"/>
      <w:r>
        <w:t>gottes</w:t>
      </w:r>
      <w:proofErr w:type="spellEnd"/>
      <w:r>
        <w:t xml:space="preserve"> und Christus </w:t>
      </w:r>
      <w:proofErr w:type="spellStart"/>
      <w:r>
        <w:t>augen</w:t>
      </w:r>
      <w:proofErr w:type="spellEnd"/>
      <w:r>
        <w:t xml:space="preserve"> / also </w:t>
      </w:r>
      <w:proofErr w:type="spellStart"/>
      <w:r>
        <w:t>vertilkt</w:t>
      </w:r>
      <w:proofErr w:type="spellEnd"/>
      <w:r>
        <w:t xml:space="preserve"> seyn / das man seiner vor </w:t>
      </w:r>
      <w:proofErr w:type="spellStart"/>
      <w:r>
        <w:t>Got</w:t>
      </w:r>
      <w:proofErr w:type="spellEnd"/>
      <w:r>
        <w:t xml:space="preserve"> / nicht mehr </w:t>
      </w:r>
      <w:proofErr w:type="spellStart"/>
      <w:r>
        <w:t>wolgedencken</w:t>
      </w:r>
      <w:proofErr w:type="spellEnd"/>
      <w:r>
        <w:t xml:space="preserve"> </w:t>
      </w:r>
      <w:proofErr w:type="spellStart"/>
      <w:r>
        <w:t>solt</w:t>
      </w:r>
      <w:proofErr w:type="spellEnd"/>
      <w:r>
        <w:t xml:space="preserve"> / </w:t>
      </w:r>
      <w:proofErr w:type="spellStart"/>
      <w:r>
        <w:t>unn</w:t>
      </w:r>
      <w:proofErr w:type="spellEnd"/>
      <w:r>
        <w:t xml:space="preserve"> </w:t>
      </w:r>
      <w:proofErr w:type="spellStart"/>
      <w:r>
        <w:t>dz</w:t>
      </w:r>
      <w:proofErr w:type="spellEnd"/>
      <w:r>
        <w:t xml:space="preserve"> er ungern </w:t>
      </w:r>
      <w:proofErr w:type="spellStart"/>
      <w:r>
        <w:t>begeret</w:t>
      </w:r>
      <w:proofErr w:type="spellEnd"/>
      <w:r>
        <w:t xml:space="preserve"> / etwas vor Christo sein. Das </w:t>
      </w:r>
      <w:proofErr w:type="spellStart"/>
      <w:r>
        <w:t>villeicht</w:t>
      </w:r>
      <w:proofErr w:type="spellEnd"/>
      <w:r>
        <w:t xml:space="preserve"> der </w:t>
      </w:r>
      <w:proofErr w:type="spellStart"/>
      <w:r>
        <w:t>laydige</w:t>
      </w:r>
      <w:proofErr w:type="spellEnd"/>
      <w:r>
        <w:t xml:space="preserve"> </w:t>
      </w:r>
      <w:proofErr w:type="spellStart"/>
      <w:r>
        <w:t>teufel</w:t>
      </w:r>
      <w:proofErr w:type="spellEnd"/>
      <w:r>
        <w:t xml:space="preserve"> </w:t>
      </w:r>
      <w:proofErr w:type="spellStart"/>
      <w:r>
        <w:t>nit</w:t>
      </w:r>
      <w:proofErr w:type="spellEnd"/>
      <w:r>
        <w:t xml:space="preserve"> wünschen </w:t>
      </w:r>
      <w:proofErr w:type="spellStart"/>
      <w:r>
        <w:t>kundt</w:t>
      </w:r>
      <w:proofErr w:type="spellEnd"/>
      <w:r>
        <w:t xml:space="preserve">. Das </w:t>
      </w:r>
      <w:proofErr w:type="spellStart"/>
      <w:r>
        <w:t>wayß</w:t>
      </w:r>
      <w:proofErr w:type="spellEnd"/>
      <w:r>
        <w:t xml:space="preserve"> ich / das der </w:t>
      </w:r>
      <w:proofErr w:type="spellStart"/>
      <w:r>
        <w:t>gayst</w:t>
      </w:r>
      <w:proofErr w:type="spellEnd"/>
      <w:r>
        <w:t xml:space="preserve"> </w:t>
      </w:r>
      <w:proofErr w:type="spellStart"/>
      <w:r>
        <w:t>gottes</w:t>
      </w:r>
      <w:proofErr w:type="spellEnd"/>
      <w:r>
        <w:t xml:space="preserve"> </w:t>
      </w:r>
      <w:proofErr w:type="spellStart"/>
      <w:r>
        <w:t>kaynen</w:t>
      </w:r>
      <w:proofErr w:type="spellEnd"/>
      <w:r>
        <w:t xml:space="preserve"> </w:t>
      </w:r>
      <w:proofErr w:type="spellStart"/>
      <w:r>
        <w:t>menschen</w:t>
      </w:r>
      <w:proofErr w:type="spellEnd"/>
      <w:r>
        <w:t xml:space="preserve"> / </w:t>
      </w:r>
      <w:proofErr w:type="spellStart"/>
      <w:r>
        <w:t>ainen</w:t>
      </w:r>
      <w:proofErr w:type="spellEnd"/>
      <w:r>
        <w:t xml:space="preserve"> solchen </w:t>
      </w:r>
      <w:proofErr w:type="spellStart"/>
      <w:r>
        <w:t>greülichen</w:t>
      </w:r>
      <w:proofErr w:type="spellEnd"/>
      <w:r>
        <w:t xml:space="preserve"> und widerchristlichen </w:t>
      </w:r>
      <w:proofErr w:type="spellStart"/>
      <w:r>
        <w:t>wunsch</w:t>
      </w:r>
      <w:proofErr w:type="spellEnd"/>
      <w:r>
        <w:t xml:space="preserve"> eingeben mag. </w:t>
      </w:r>
      <w:proofErr w:type="spellStart"/>
      <w:r>
        <w:t>Darumb</w:t>
      </w:r>
      <w:proofErr w:type="spellEnd"/>
      <w:r>
        <w:t xml:space="preserve"> hats Paulus auch nicht so </w:t>
      </w:r>
      <w:proofErr w:type="spellStart"/>
      <w:r>
        <w:t>ijber</w:t>
      </w:r>
      <w:proofErr w:type="spellEnd"/>
      <w:r>
        <w:t xml:space="preserve"> </w:t>
      </w:r>
      <w:proofErr w:type="spellStart"/>
      <w:r>
        <w:t>teufflisch</w:t>
      </w:r>
      <w:proofErr w:type="spellEnd"/>
      <w:r>
        <w:t xml:space="preserve"> </w:t>
      </w:r>
      <w:proofErr w:type="spellStart"/>
      <w:r>
        <w:t>gemaynt</w:t>
      </w:r>
      <w:proofErr w:type="spellEnd"/>
      <w:r>
        <w:t xml:space="preserve">. </w:t>
      </w:r>
    </w:p>
    <w:p w14:paraId="70927A3B" w14:textId="77777777" w:rsidR="00CD38CF" w:rsidRDefault="00CD38CF" w:rsidP="00CD38CF">
      <w:pPr>
        <w:pStyle w:val="StandardWeb"/>
      </w:pPr>
      <w:proofErr w:type="spellStart"/>
      <w:r>
        <w:t>Exodi</w:t>
      </w:r>
      <w:proofErr w:type="spellEnd"/>
      <w:r>
        <w:t xml:space="preserve">. 32. Das etliche Mosen zu Paulo setzen / und sprechen / das Moses </w:t>
      </w:r>
      <w:proofErr w:type="spellStart"/>
      <w:r>
        <w:t>begert</w:t>
      </w:r>
      <w:proofErr w:type="spellEnd"/>
      <w:r>
        <w:t xml:space="preserve"> hab / </w:t>
      </w:r>
      <w:proofErr w:type="spellStart"/>
      <w:r>
        <w:t>auß</w:t>
      </w:r>
      <w:proofErr w:type="spellEnd"/>
      <w:r>
        <w:t xml:space="preserve"> dem buch des </w:t>
      </w:r>
      <w:proofErr w:type="spellStart"/>
      <w:r>
        <w:t>lebens</w:t>
      </w:r>
      <w:proofErr w:type="spellEnd"/>
      <w:r>
        <w:t xml:space="preserve"> </w:t>
      </w:r>
      <w:proofErr w:type="spellStart"/>
      <w:r>
        <w:t>getilkt</w:t>
      </w:r>
      <w:proofErr w:type="spellEnd"/>
      <w:r>
        <w:t xml:space="preserve"> werden / thut nichts zu </w:t>
      </w:r>
      <w:proofErr w:type="spellStart"/>
      <w:r>
        <w:t>oberzelter</w:t>
      </w:r>
      <w:proofErr w:type="spellEnd"/>
      <w:r>
        <w:t xml:space="preserve"> rede Pauli / dann es ist noch nicht entschlossen / was das buch des </w:t>
      </w:r>
      <w:proofErr w:type="spellStart"/>
      <w:r>
        <w:t>lebens</w:t>
      </w:r>
      <w:proofErr w:type="spellEnd"/>
      <w:r>
        <w:t xml:space="preserve"> sey / </w:t>
      </w:r>
      <w:proofErr w:type="spellStart"/>
      <w:r>
        <w:t>auß</w:t>
      </w:r>
      <w:proofErr w:type="spellEnd"/>
      <w:r>
        <w:t xml:space="preserve"> welchem </w:t>
      </w:r>
      <w:proofErr w:type="spellStart"/>
      <w:r>
        <w:t>got</w:t>
      </w:r>
      <w:proofErr w:type="spellEnd"/>
      <w:r>
        <w:t xml:space="preserve"> die jene </w:t>
      </w:r>
      <w:proofErr w:type="spellStart"/>
      <w:r>
        <w:t>vertilkt</w:t>
      </w:r>
      <w:proofErr w:type="spellEnd"/>
      <w:r>
        <w:t xml:space="preserve"> / die </w:t>
      </w:r>
      <w:proofErr w:type="spellStart"/>
      <w:r>
        <w:t>jm</w:t>
      </w:r>
      <w:proofErr w:type="spellEnd"/>
      <w:r>
        <w:t xml:space="preserve"> sündigen. </w:t>
      </w:r>
    </w:p>
    <w:p w14:paraId="3E6826A4" w14:textId="77777777" w:rsidR="00CD38CF" w:rsidRDefault="00CD38CF" w:rsidP="00CD38CF">
      <w:pPr>
        <w:pStyle w:val="StandardWeb"/>
      </w:pPr>
      <w:r>
        <w:t xml:space="preserve">Zum andern / wissen wir </w:t>
      </w:r>
      <w:proofErr w:type="spellStart"/>
      <w:r>
        <w:t>wol</w:t>
      </w:r>
      <w:proofErr w:type="spellEnd"/>
      <w:r>
        <w:t xml:space="preserve"> / das </w:t>
      </w:r>
      <w:proofErr w:type="spellStart"/>
      <w:r>
        <w:t>got</w:t>
      </w:r>
      <w:proofErr w:type="spellEnd"/>
      <w:r>
        <w:t xml:space="preserve"> Mosi </w:t>
      </w:r>
      <w:proofErr w:type="spellStart"/>
      <w:r>
        <w:t>ain</w:t>
      </w:r>
      <w:proofErr w:type="spellEnd"/>
      <w:r>
        <w:t xml:space="preserve"> </w:t>
      </w:r>
      <w:proofErr w:type="spellStart"/>
      <w:r>
        <w:t>saw</w:t>
      </w:r>
      <w:proofErr w:type="spellEnd"/>
      <w:r>
        <w:t xml:space="preserve"> gab das er so </w:t>
      </w:r>
      <w:proofErr w:type="spellStart"/>
      <w:r>
        <w:t>unweyßlich</w:t>
      </w:r>
      <w:proofErr w:type="spellEnd"/>
      <w:r>
        <w:t xml:space="preserve"> redet / und zu </w:t>
      </w:r>
      <w:proofErr w:type="spellStart"/>
      <w:r>
        <w:t>got</w:t>
      </w:r>
      <w:proofErr w:type="spellEnd"/>
      <w:r>
        <w:t xml:space="preserve"> sprach. Tilge mich </w:t>
      </w:r>
      <w:proofErr w:type="spellStart"/>
      <w:r>
        <w:t>auß</w:t>
      </w:r>
      <w:proofErr w:type="spellEnd"/>
      <w:r>
        <w:t xml:space="preserve"> deinem buch etc. Dann </w:t>
      </w:r>
      <w:proofErr w:type="spellStart"/>
      <w:r>
        <w:t>got</w:t>
      </w:r>
      <w:proofErr w:type="spellEnd"/>
      <w:r>
        <w:t xml:space="preserve"> antwortet im also. Ich </w:t>
      </w:r>
      <w:proofErr w:type="spellStart"/>
      <w:r>
        <w:t>wil</w:t>
      </w:r>
      <w:proofErr w:type="spellEnd"/>
      <w:r>
        <w:t xml:space="preserve"> dann oft den </w:t>
      </w:r>
      <w:proofErr w:type="spellStart"/>
      <w:r>
        <w:t>auß</w:t>
      </w:r>
      <w:proofErr w:type="spellEnd"/>
      <w:r>
        <w:t xml:space="preserve"> meinem buch </w:t>
      </w:r>
      <w:proofErr w:type="spellStart"/>
      <w:r>
        <w:t>tilken</w:t>
      </w:r>
      <w:proofErr w:type="spellEnd"/>
      <w:r>
        <w:t xml:space="preserve"> / der an mir sündiget / als </w:t>
      </w:r>
      <w:proofErr w:type="spellStart"/>
      <w:r>
        <w:t>wolt</w:t>
      </w:r>
      <w:proofErr w:type="spellEnd"/>
      <w:r>
        <w:t xml:space="preserve"> er sagen / </w:t>
      </w:r>
      <w:proofErr w:type="spellStart"/>
      <w:r>
        <w:t>gee</w:t>
      </w:r>
      <w:proofErr w:type="spellEnd"/>
      <w:r>
        <w:t xml:space="preserve"> hin / </w:t>
      </w:r>
      <w:proofErr w:type="spellStart"/>
      <w:r>
        <w:t>unn</w:t>
      </w:r>
      <w:proofErr w:type="spellEnd"/>
      <w:r>
        <w:t xml:space="preserve"> sage mir nicht / ich </w:t>
      </w:r>
      <w:proofErr w:type="spellStart"/>
      <w:r>
        <w:t>wil</w:t>
      </w:r>
      <w:proofErr w:type="spellEnd"/>
      <w:r>
        <w:t xml:space="preserve"> die </w:t>
      </w:r>
      <w:proofErr w:type="spellStart"/>
      <w:r>
        <w:t>sindt</w:t>
      </w:r>
      <w:proofErr w:type="spellEnd"/>
      <w:r>
        <w:t xml:space="preserve"> straffen / im tag meiner </w:t>
      </w:r>
      <w:proofErr w:type="spellStart"/>
      <w:r>
        <w:t>haymsuchung</w:t>
      </w:r>
      <w:proofErr w:type="spellEnd"/>
      <w:r>
        <w:t xml:space="preserve"> / und </w:t>
      </w:r>
      <w:proofErr w:type="spellStart"/>
      <w:r>
        <w:t>ir</w:t>
      </w:r>
      <w:proofErr w:type="spellEnd"/>
      <w:r>
        <w:t xml:space="preserve"> nichts schonen. </w:t>
      </w:r>
      <w:proofErr w:type="spellStart"/>
      <w:r>
        <w:t>Darauß</w:t>
      </w:r>
      <w:proofErr w:type="spellEnd"/>
      <w:r>
        <w:t xml:space="preserve"> ich </w:t>
      </w:r>
      <w:proofErr w:type="spellStart"/>
      <w:r>
        <w:t>versteen</w:t>
      </w:r>
      <w:proofErr w:type="spellEnd"/>
      <w:r>
        <w:t xml:space="preserve"> / das Moses sein </w:t>
      </w:r>
      <w:proofErr w:type="spellStart"/>
      <w:r>
        <w:t>unweyße</w:t>
      </w:r>
      <w:proofErr w:type="spellEnd"/>
      <w:r>
        <w:t xml:space="preserve"> </w:t>
      </w:r>
      <w:proofErr w:type="spellStart"/>
      <w:r>
        <w:t>bit</w:t>
      </w:r>
      <w:proofErr w:type="spellEnd"/>
      <w:r>
        <w:t xml:space="preserve"> </w:t>
      </w:r>
      <w:proofErr w:type="spellStart"/>
      <w:r>
        <w:t>faren</w:t>
      </w:r>
      <w:proofErr w:type="spellEnd"/>
      <w:r>
        <w:t xml:space="preserve"> ließ / und Gottes willen mit nichte </w:t>
      </w:r>
      <w:proofErr w:type="spellStart"/>
      <w:r>
        <w:t>widersteen</w:t>
      </w:r>
      <w:proofErr w:type="spellEnd"/>
      <w:r>
        <w:t xml:space="preserve"> </w:t>
      </w:r>
      <w:proofErr w:type="spellStart"/>
      <w:r>
        <w:t>wolt</w:t>
      </w:r>
      <w:proofErr w:type="spellEnd"/>
      <w:r>
        <w:t xml:space="preserve"> / </w:t>
      </w:r>
      <w:proofErr w:type="spellStart"/>
      <w:r>
        <w:t>vil</w:t>
      </w:r>
      <w:proofErr w:type="spellEnd"/>
      <w:r>
        <w:t xml:space="preserve"> minder </w:t>
      </w:r>
      <w:proofErr w:type="spellStart"/>
      <w:r>
        <w:t>wolt</w:t>
      </w:r>
      <w:proofErr w:type="spellEnd"/>
      <w:r>
        <w:t xml:space="preserve"> Moses </w:t>
      </w:r>
      <w:proofErr w:type="spellStart"/>
      <w:r>
        <w:t>auß</w:t>
      </w:r>
      <w:proofErr w:type="spellEnd"/>
      <w:r>
        <w:t xml:space="preserve"> dem buch Gottes </w:t>
      </w:r>
      <w:proofErr w:type="spellStart"/>
      <w:r>
        <w:t>geilkt</w:t>
      </w:r>
      <w:proofErr w:type="spellEnd"/>
      <w:r>
        <w:t xml:space="preserve"> sein / für seine </w:t>
      </w:r>
      <w:proofErr w:type="spellStart"/>
      <w:r>
        <w:t>brieder</w:t>
      </w:r>
      <w:proofErr w:type="spellEnd"/>
      <w:r>
        <w:t xml:space="preserve"> / als er Gottes </w:t>
      </w:r>
      <w:proofErr w:type="spellStart"/>
      <w:r>
        <w:t>maynung</w:t>
      </w:r>
      <w:proofErr w:type="spellEnd"/>
      <w:r>
        <w:t xml:space="preserve"> </w:t>
      </w:r>
      <w:proofErr w:type="spellStart"/>
      <w:r>
        <w:t>verstund</w:t>
      </w:r>
      <w:proofErr w:type="spellEnd"/>
      <w:r>
        <w:t xml:space="preserve">. </w:t>
      </w:r>
      <w:proofErr w:type="spellStart"/>
      <w:r>
        <w:t>Darumb</w:t>
      </w:r>
      <w:proofErr w:type="spellEnd"/>
      <w:r>
        <w:t xml:space="preserve"> </w:t>
      </w:r>
      <w:proofErr w:type="spellStart"/>
      <w:r>
        <w:t>reymet</w:t>
      </w:r>
      <w:proofErr w:type="spellEnd"/>
      <w:r>
        <w:t xml:space="preserve"> sichs nicht hie her. Paulus </w:t>
      </w:r>
      <w:proofErr w:type="spellStart"/>
      <w:r>
        <w:t>thet</w:t>
      </w:r>
      <w:proofErr w:type="spellEnd"/>
      <w:r>
        <w:t xml:space="preserve"> </w:t>
      </w:r>
      <w:proofErr w:type="spellStart"/>
      <w:r>
        <w:t>got</w:t>
      </w:r>
      <w:proofErr w:type="spellEnd"/>
      <w:r>
        <w:t xml:space="preserve"> bitten / das er den </w:t>
      </w:r>
      <w:proofErr w:type="spellStart"/>
      <w:r>
        <w:t>stachel</w:t>
      </w:r>
      <w:proofErr w:type="spellEnd"/>
      <w:r>
        <w:t xml:space="preserve"> oder </w:t>
      </w:r>
      <w:proofErr w:type="spellStart"/>
      <w:r>
        <w:t>botten</w:t>
      </w:r>
      <w:proofErr w:type="spellEnd"/>
      <w:r>
        <w:t xml:space="preserve"> / des </w:t>
      </w:r>
      <w:proofErr w:type="spellStart"/>
      <w:r>
        <w:t>sathans</w:t>
      </w:r>
      <w:proofErr w:type="spellEnd"/>
      <w:r>
        <w:t xml:space="preserve"> von </w:t>
      </w:r>
      <w:proofErr w:type="spellStart"/>
      <w:r>
        <w:t>jm</w:t>
      </w:r>
      <w:proofErr w:type="spellEnd"/>
      <w:r>
        <w:t xml:space="preserve"> </w:t>
      </w:r>
      <w:proofErr w:type="spellStart"/>
      <w:r>
        <w:t>nemen</w:t>
      </w:r>
      <w:proofErr w:type="spellEnd"/>
      <w:r>
        <w:t xml:space="preserve"> </w:t>
      </w:r>
      <w:proofErr w:type="spellStart"/>
      <w:r>
        <w:t>wolt</w:t>
      </w:r>
      <w:proofErr w:type="spellEnd"/>
      <w:r>
        <w:t xml:space="preserve"> / und erlangt nichts von </w:t>
      </w:r>
      <w:proofErr w:type="spellStart"/>
      <w:r>
        <w:t>got</w:t>
      </w:r>
      <w:proofErr w:type="spellEnd"/>
      <w:r>
        <w:t xml:space="preserve"> / dann </w:t>
      </w:r>
      <w:proofErr w:type="spellStart"/>
      <w:r>
        <w:t>ain</w:t>
      </w:r>
      <w:proofErr w:type="spellEnd"/>
      <w:r>
        <w:t xml:space="preserve"> </w:t>
      </w:r>
      <w:proofErr w:type="spellStart"/>
      <w:r>
        <w:t>abschlegige</w:t>
      </w:r>
      <w:proofErr w:type="spellEnd"/>
      <w:r>
        <w:t xml:space="preserve"> </w:t>
      </w:r>
      <w:proofErr w:type="spellStart"/>
      <w:r>
        <w:t>antwort</w:t>
      </w:r>
      <w:proofErr w:type="spellEnd"/>
      <w:r>
        <w:t xml:space="preserve"> das im </w:t>
      </w:r>
      <w:proofErr w:type="spellStart"/>
      <w:r>
        <w:t>gottes</w:t>
      </w:r>
      <w:proofErr w:type="spellEnd"/>
      <w:r>
        <w:t xml:space="preserve"> </w:t>
      </w:r>
      <w:proofErr w:type="spellStart"/>
      <w:r>
        <w:t>genad</w:t>
      </w:r>
      <w:proofErr w:type="spellEnd"/>
      <w:r>
        <w:t xml:space="preserve"> genugsam </w:t>
      </w:r>
      <w:proofErr w:type="spellStart"/>
      <w:r>
        <w:t>were</w:t>
      </w:r>
      <w:proofErr w:type="spellEnd"/>
      <w:r>
        <w:t xml:space="preserve">. Das aber was nicht so </w:t>
      </w:r>
      <w:proofErr w:type="spellStart"/>
      <w:r>
        <w:t>mechtiglich</w:t>
      </w:r>
      <w:proofErr w:type="spellEnd"/>
      <w:r>
        <w:t xml:space="preserve"> </w:t>
      </w:r>
      <w:proofErr w:type="spellStart"/>
      <w:r>
        <w:t>unn</w:t>
      </w:r>
      <w:proofErr w:type="spellEnd"/>
      <w:r>
        <w:t xml:space="preserve"> </w:t>
      </w:r>
      <w:proofErr w:type="spellStart"/>
      <w:r>
        <w:t>offentlich</w:t>
      </w:r>
      <w:proofErr w:type="spellEnd"/>
      <w:r>
        <w:t xml:space="preserve"> wider </w:t>
      </w:r>
      <w:proofErr w:type="spellStart"/>
      <w:r>
        <w:t>got</w:t>
      </w:r>
      <w:proofErr w:type="spellEnd"/>
      <w:r>
        <w:t xml:space="preserve"> / das Paulus zu der selben </w:t>
      </w:r>
      <w:proofErr w:type="spellStart"/>
      <w:r>
        <w:t>zeyt</w:t>
      </w:r>
      <w:proofErr w:type="spellEnd"/>
      <w:r>
        <w:t xml:space="preserve"> bat / als das gebet Mosi war. Oder als der </w:t>
      </w:r>
      <w:proofErr w:type="spellStart"/>
      <w:r>
        <w:t>wunsch</w:t>
      </w:r>
      <w:proofErr w:type="spellEnd"/>
      <w:r>
        <w:t xml:space="preserve"> Pauli wer gewest / wann er </w:t>
      </w:r>
      <w:proofErr w:type="spellStart"/>
      <w:r>
        <w:t>lauttenn</w:t>
      </w:r>
      <w:proofErr w:type="spellEnd"/>
      <w:r>
        <w:t xml:space="preserve"> </w:t>
      </w:r>
      <w:proofErr w:type="spellStart"/>
      <w:r>
        <w:t>solt</w:t>
      </w:r>
      <w:proofErr w:type="spellEnd"/>
      <w:r>
        <w:t xml:space="preserve"> / als </w:t>
      </w:r>
      <w:proofErr w:type="spellStart"/>
      <w:r>
        <w:t>jne</w:t>
      </w:r>
      <w:proofErr w:type="spellEnd"/>
      <w:r>
        <w:t xml:space="preserve"> die </w:t>
      </w:r>
      <w:proofErr w:type="spellStart"/>
      <w:r>
        <w:t>welt</w:t>
      </w:r>
      <w:proofErr w:type="spellEnd"/>
      <w:r>
        <w:t xml:space="preserve"> </w:t>
      </w:r>
      <w:proofErr w:type="spellStart"/>
      <w:r>
        <w:t>dewt</w:t>
      </w:r>
      <w:proofErr w:type="spellEnd"/>
      <w:r>
        <w:t xml:space="preserve"> und </w:t>
      </w:r>
      <w:proofErr w:type="spellStart"/>
      <w:r>
        <w:t>außlegt</w:t>
      </w:r>
      <w:proofErr w:type="spellEnd"/>
      <w:r>
        <w:t xml:space="preserve">. Nemlich das Paulus wünscht nichts </w:t>
      </w:r>
      <w:proofErr w:type="spellStart"/>
      <w:r>
        <w:t>gemayn</w:t>
      </w:r>
      <w:proofErr w:type="spellEnd"/>
      <w:r>
        <w:t xml:space="preserve"> zu haben mit Christus </w:t>
      </w:r>
      <w:proofErr w:type="spellStart"/>
      <w:r>
        <w:t>barmhertzigkait</w:t>
      </w:r>
      <w:proofErr w:type="spellEnd"/>
      <w:r>
        <w:t xml:space="preserve">. </w:t>
      </w:r>
    </w:p>
    <w:p w14:paraId="3C9F2923" w14:textId="77777777" w:rsidR="00CD38CF" w:rsidRDefault="00CD38CF" w:rsidP="00CD38CF">
      <w:pPr>
        <w:pStyle w:val="StandardWeb"/>
      </w:pPr>
      <w:r>
        <w:t xml:space="preserve">Wie </w:t>
      </w:r>
      <w:proofErr w:type="spellStart"/>
      <w:r>
        <w:t>moecht</w:t>
      </w:r>
      <w:proofErr w:type="spellEnd"/>
      <w:r>
        <w:t xml:space="preserve"> er dann recht gewünscht oder gebeten haben? </w:t>
      </w:r>
      <w:proofErr w:type="spellStart"/>
      <w:r>
        <w:t>Wilt</w:t>
      </w:r>
      <w:proofErr w:type="spellEnd"/>
      <w:r>
        <w:t xml:space="preserve"> du sagen Paulus hat nicht gebeten / </w:t>
      </w:r>
      <w:proofErr w:type="spellStart"/>
      <w:r>
        <w:t>sonder</w:t>
      </w:r>
      <w:proofErr w:type="spellEnd"/>
      <w:r>
        <w:t xml:space="preserve"> </w:t>
      </w:r>
      <w:proofErr w:type="spellStart"/>
      <w:r>
        <w:t>gewinscht</w:t>
      </w:r>
      <w:proofErr w:type="spellEnd"/>
      <w:r>
        <w:t xml:space="preserve"> </w:t>
      </w:r>
      <w:proofErr w:type="spellStart"/>
      <w:r>
        <w:t>Darumb</w:t>
      </w:r>
      <w:proofErr w:type="spellEnd"/>
      <w:r>
        <w:t xml:space="preserve"> </w:t>
      </w:r>
      <w:proofErr w:type="spellStart"/>
      <w:r>
        <w:t>reymet</w:t>
      </w:r>
      <w:proofErr w:type="spellEnd"/>
      <w:r>
        <w:t xml:space="preserve"> sichs nicht das du von dem gebet </w:t>
      </w:r>
      <w:proofErr w:type="spellStart"/>
      <w:r>
        <w:t>fürgibst</w:t>
      </w:r>
      <w:proofErr w:type="spellEnd"/>
      <w:r>
        <w:t xml:space="preserve"> </w:t>
      </w:r>
    </w:p>
    <w:p w14:paraId="40F9E919" w14:textId="77777777" w:rsidR="00CD38CF" w:rsidRDefault="00CD38CF" w:rsidP="00CD38CF">
      <w:pPr>
        <w:pStyle w:val="StandardWeb"/>
      </w:pPr>
      <w:proofErr w:type="spellStart"/>
      <w:r>
        <w:t>Darauff</w:t>
      </w:r>
      <w:proofErr w:type="spellEnd"/>
      <w:r>
        <w:t xml:space="preserve"> sag ich. Das der </w:t>
      </w:r>
      <w:proofErr w:type="spellStart"/>
      <w:r>
        <w:t>wunsch</w:t>
      </w:r>
      <w:proofErr w:type="spellEnd"/>
      <w:r>
        <w:t xml:space="preserve"> Pauli </w:t>
      </w:r>
      <w:proofErr w:type="spellStart"/>
      <w:r>
        <w:t>untzelicher</w:t>
      </w:r>
      <w:proofErr w:type="spellEnd"/>
      <w:r>
        <w:t xml:space="preserve"> </w:t>
      </w:r>
      <w:proofErr w:type="spellStart"/>
      <w:r>
        <w:t>massen</w:t>
      </w:r>
      <w:proofErr w:type="spellEnd"/>
      <w:r>
        <w:t xml:space="preserve"> </w:t>
      </w:r>
      <w:proofErr w:type="spellStart"/>
      <w:r>
        <w:t>mer</w:t>
      </w:r>
      <w:proofErr w:type="spellEnd"/>
      <w:r>
        <w:t xml:space="preserve"> wider </w:t>
      </w:r>
      <w:proofErr w:type="spellStart"/>
      <w:r>
        <w:t>Got</w:t>
      </w:r>
      <w:proofErr w:type="spellEnd"/>
      <w:r>
        <w:t xml:space="preserve"> ist / dann </w:t>
      </w:r>
      <w:proofErr w:type="spellStart"/>
      <w:r>
        <w:t>seinn</w:t>
      </w:r>
      <w:proofErr w:type="spellEnd"/>
      <w:r>
        <w:t xml:space="preserve"> </w:t>
      </w:r>
      <w:proofErr w:type="spellStart"/>
      <w:r>
        <w:t>obertzelts</w:t>
      </w:r>
      <w:proofErr w:type="spellEnd"/>
      <w:r>
        <w:t xml:space="preserve"> gebet / und </w:t>
      </w:r>
      <w:proofErr w:type="spellStart"/>
      <w:r>
        <w:t>yedoch</w:t>
      </w:r>
      <w:proofErr w:type="spellEnd"/>
      <w:r>
        <w:t xml:space="preserve"> </w:t>
      </w:r>
      <w:proofErr w:type="spellStart"/>
      <w:r>
        <w:t>verwarff</w:t>
      </w:r>
      <w:proofErr w:type="spellEnd"/>
      <w:r>
        <w:t xml:space="preserve"> </w:t>
      </w:r>
      <w:proofErr w:type="spellStart"/>
      <w:r>
        <w:t>Got</w:t>
      </w:r>
      <w:proofErr w:type="spellEnd"/>
      <w:r>
        <w:t xml:space="preserve"> Paulus gebet. Wie </w:t>
      </w:r>
      <w:proofErr w:type="spellStart"/>
      <w:r>
        <w:t>vil</w:t>
      </w:r>
      <w:proofErr w:type="spellEnd"/>
      <w:r>
        <w:t xml:space="preserve"> </w:t>
      </w:r>
      <w:proofErr w:type="spellStart"/>
      <w:r>
        <w:t>mer</w:t>
      </w:r>
      <w:proofErr w:type="spellEnd"/>
      <w:r>
        <w:t xml:space="preserve"> </w:t>
      </w:r>
      <w:proofErr w:type="spellStart"/>
      <w:r>
        <w:t>het</w:t>
      </w:r>
      <w:proofErr w:type="spellEnd"/>
      <w:r>
        <w:t xml:space="preserve"> </w:t>
      </w:r>
      <w:proofErr w:type="spellStart"/>
      <w:r>
        <w:t>got</w:t>
      </w:r>
      <w:proofErr w:type="spellEnd"/>
      <w:r>
        <w:t xml:space="preserve"> des Pauli </w:t>
      </w:r>
      <w:proofErr w:type="spellStart"/>
      <w:r>
        <w:t>ungoetlichen</w:t>
      </w:r>
      <w:proofErr w:type="spellEnd"/>
      <w:r>
        <w:t xml:space="preserve"> </w:t>
      </w:r>
      <w:proofErr w:type="spellStart"/>
      <w:r>
        <w:t>wunsch</w:t>
      </w:r>
      <w:proofErr w:type="spellEnd"/>
      <w:r>
        <w:t xml:space="preserve"> </w:t>
      </w:r>
      <w:proofErr w:type="spellStart"/>
      <w:r>
        <w:t>verworffren</w:t>
      </w:r>
      <w:proofErr w:type="spellEnd"/>
      <w:r>
        <w:t xml:space="preserve"> so er das </w:t>
      </w:r>
      <w:proofErr w:type="spellStart"/>
      <w:r>
        <w:t>inhielddt</w:t>
      </w:r>
      <w:proofErr w:type="spellEnd"/>
      <w:r>
        <w:t xml:space="preserve"> / das im die </w:t>
      </w:r>
      <w:proofErr w:type="spellStart"/>
      <w:r>
        <w:t>gantze</w:t>
      </w:r>
      <w:proofErr w:type="spellEnd"/>
      <w:r>
        <w:t xml:space="preserve"> </w:t>
      </w:r>
      <w:proofErr w:type="spellStart"/>
      <w:r>
        <w:t>welt</w:t>
      </w:r>
      <w:proofErr w:type="spellEnd"/>
      <w:r>
        <w:t xml:space="preserve"> gar nach </w:t>
      </w:r>
      <w:proofErr w:type="spellStart"/>
      <w:r>
        <w:t>zumisset</w:t>
      </w:r>
      <w:proofErr w:type="spellEnd"/>
      <w:r>
        <w:t xml:space="preserve">. Es </w:t>
      </w:r>
      <w:proofErr w:type="spellStart"/>
      <w:r>
        <w:t>volget</w:t>
      </w:r>
      <w:proofErr w:type="spellEnd"/>
      <w:r>
        <w:t xml:space="preserve"> aber </w:t>
      </w:r>
      <w:proofErr w:type="spellStart"/>
      <w:r>
        <w:t>dz</w:t>
      </w:r>
      <w:proofErr w:type="spellEnd"/>
      <w:r>
        <w:t xml:space="preserve"> sich Paulus / mit nichte so </w:t>
      </w:r>
      <w:proofErr w:type="spellStart"/>
      <w:r>
        <w:t>vergeßlich</w:t>
      </w:r>
      <w:proofErr w:type="spellEnd"/>
      <w:r>
        <w:t xml:space="preserve"> vergriffen hab / </w:t>
      </w:r>
      <w:proofErr w:type="spellStart"/>
      <w:r>
        <w:t>dz</w:t>
      </w:r>
      <w:proofErr w:type="spellEnd"/>
      <w:r>
        <w:t xml:space="preserve"> er sich der </w:t>
      </w:r>
      <w:proofErr w:type="spellStart"/>
      <w:r>
        <w:t>barmhertzigkait</w:t>
      </w:r>
      <w:proofErr w:type="spellEnd"/>
      <w:r>
        <w:t xml:space="preserve"> Christi </w:t>
      </w:r>
      <w:proofErr w:type="spellStart"/>
      <w:r>
        <w:t>vertzeihen</w:t>
      </w:r>
      <w:proofErr w:type="spellEnd"/>
      <w:r>
        <w:t xml:space="preserve"> </w:t>
      </w:r>
      <w:proofErr w:type="spellStart"/>
      <w:r>
        <w:t>wolt</w:t>
      </w:r>
      <w:proofErr w:type="spellEnd"/>
      <w:r>
        <w:t xml:space="preserve">. Das ist sonderlich aus dem zu </w:t>
      </w:r>
      <w:proofErr w:type="spellStart"/>
      <w:r>
        <w:t>mercken</w:t>
      </w:r>
      <w:proofErr w:type="spellEnd"/>
      <w:r>
        <w:t xml:space="preserve"> / das er seine </w:t>
      </w:r>
      <w:proofErr w:type="spellStart"/>
      <w:r>
        <w:t>brieder</w:t>
      </w:r>
      <w:proofErr w:type="spellEnd"/>
      <w:r>
        <w:t xml:space="preserve"> an den ziehen </w:t>
      </w:r>
      <w:proofErr w:type="spellStart"/>
      <w:r>
        <w:t>wolt</w:t>
      </w:r>
      <w:proofErr w:type="spellEnd"/>
      <w:r>
        <w:t xml:space="preserve"> / an welchem er selber </w:t>
      </w:r>
      <w:proofErr w:type="spellStart"/>
      <w:r>
        <w:t>hienge</w:t>
      </w:r>
      <w:proofErr w:type="spellEnd"/>
      <w:r>
        <w:t xml:space="preserve"> und klebet / der da was und ist Christus Jesus </w:t>
      </w:r>
      <w:proofErr w:type="spellStart"/>
      <w:r>
        <w:t>ain</w:t>
      </w:r>
      <w:proofErr w:type="spellEnd"/>
      <w:r>
        <w:t xml:space="preserve"> </w:t>
      </w:r>
      <w:proofErr w:type="spellStart"/>
      <w:r>
        <w:t>son</w:t>
      </w:r>
      <w:proofErr w:type="spellEnd"/>
      <w:r>
        <w:t xml:space="preserve"> Gottes </w:t>
      </w:r>
      <w:proofErr w:type="spellStart"/>
      <w:r>
        <w:t>unnd</w:t>
      </w:r>
      <w:proofErr w:type="spellEnd"/>
      <w:r>
        <w:t xml:space="preserve"> Davids. </w:t>
      </w:r>
      <w:proofErr w:type="spellStart"/>
      <w:r>
        <w:t>Darumb</w:t>
      </w:r>
      <w:proofErr w:type="spellEnd"/>
      <w:r>
        <w:t xml:space="preserve"> </w:t>
      </w:r>
      <w:proofErr w:type="spellStart"/>
      <w:r>
        <w:t>solt</w:t>
      </w:r>
      <w:proofErr w:type="spellEnd"/>
      <w:r>
        <w:t xml:space="preserve"> man sehen </w:t>
      </w:r>
      <w:proofErr w:type="spellStart"/>
      <w:r>
        <w:t>auff</w:t>
      </w:r>
      <w:proofErr w:type="spellEnd"/>
      <w:r>
        <w:t xml:space="preserve"> die </w:t>
      </w:r>
      <w:proofErr w:type="spellStart"/>
      <w:r>
        <w:t>ursachen</w:t>
      </w:r>
      <w:proofErr w:type="spellEnd"/>
      <w:r>
        <w:t xml:space="preserve"> der reden Pauli / und im seine </w:t>
      </w:r>
      <w:proofErr w:type="spellStart"/>
      <w:r>
        <w:t>wort</w:t>
      </w:r>
      <w:proofErr w:type="spellEnd"/>
      <w:r>
        <w:t xml:space="preserve"> nicht </w:t>
      </w:r>
      <w:proofErr w:type="spellStart"/>
      <w:r>
        <w:t>byegen</w:t>
      </w:r>
      <w:proofErr w:type="spellEnd"/>
      <w:r>
        <w:t xml:space="preserve"> / oder in </w:t>
      </w:r>
      <w:proofErr w:type="spellStart"/>
      <w:r>
        <w:t>ainen</w:t>
      </w:r>
      <w:proofErr w:type="spellEnd"/>
      <w:r>
        <w:t xml:space="preserve"> widerchristlichen </w:t>
      </w:r>
      <w:proofErr w:type="spellStart"/>
      <w:r>
        <w:t>synn</w:t>
      </w:r>
      <w:proofErr w:type="spellEnd"/>
      <w:r>
        <w:t xml:space="preserve"> </w:t>
      </w:r>
      <w:proofErr w:type="spellStart"/>
      <w:r>
        <w:t>verkeren</w:t>
      </w:r>
      <w:proofErr w:type="spellEnd"/>
      <w:r>
        <w:t xml:space="preserve"> oder ziehen / </w:t>
      </w:r>
      <w:proofErr w:type="spellStart"/>
      <w:r>
        <w:t>sonder</w:t>
      </w:r>
      <w:proofErr w:type="spellEnd"/>
      <w:r>
        <w:t xml:space="preserve"> das </w:t>
      </w:r>
      <w:proofErr w:type="spellStart"/>
      <w:r>
        <w:t>haltenn</w:t>
      </w:r>
      <w:proofErr w:type="spellEnd"/>
      <w:r>
        <w:t xml:space="preserve"> / das Paulus </w:t>
      </w:r>
      <w:proofErr w:type="spellStart"/>
      <w:r>
        <w:t>ee</w:t>
      </w:r>
      <w:proofErr w:type="spellEnd"/>
      <w:r>
        <w:t xml:space="preserve"> die </w:t>
      </w:r>
      <w:proofErr w:type="spellStart"/>
      <w:r>
        <w:t>gantze</w:t>
      </w:r>
      <w:proofErr w:type="spellEnd"/>
      <w:r>
        <w:t xml:space="preserve"> </w:t>
      </w:r>
      <w:proofErr w:type="spellStart"/>
      <w:r>
        <w:t>welt</w:t>
      </w:r>
      <w:proofErr w:type="spellEnd"/>
      <w:r>
        <w:t xml:space="preserve"> </w:t>
      </w:r>
      <w:proofErr w:type="spellStart"/>
      <w:r>
        <w:t>hett</w:t>
      </w:r>
      <w:proofErr w:type="spellEnd"/>
      <w:r>
        <w:t xml:space="preserve"> </w:t>
      </w:r>
      <w:proofErr w:type="spellStart"/>
      <w:r>
        <w:t>ertzuernet</w:t>
      </w:r>
      <w:proofErr w:type="spellEnd"/>
      <w:r>
        <w:t xml:space="preserve"> </w:t>
      </w:r>
      <w:proofErr w:type="spellStart"/>
      <w:r>
        <w:t>unnd</w:t>
      </w:r>
      <w:proofErr w:type="spellEnd"/>
      <w:r>
        <w:t xml:space="preserve"> </w:t>
      </w:r>
      <w:proofErr w:type="spellStart"/>
      <w:r>
        <w:t>geergert</w:t>
      </w:r>
      <w:proofErr w:type="spellEnd"/>
      <w:r>
        <w:t xml:space="preserve"> / </w:t>
      </w:r>
      <w:proofErr w:type="spellStart"/>
      <w:r>
        <w:t>ee</w:t>
      </w:r>
      <w:proofErr w:type="spellEnd"/>
      <w:r>
        <w:t xml:space="preserve"> er sich der freundschafft Gottes und Christi </w:t>
      </w:r>
      <w:proofErr w:type="spellStart"/>
      <w:r>
        <w:t>het</w:t>
      </w:r>
      <w:proofErr w:type="spellEnd"/>
      <w:r>
        <w:t xml:space="preserve"> wellen verzeihen. Das aber </w:t>
      </w:r>
      <w:proofErr w:type="spellStart"/>
      <w:r>
        <w:t>vil</w:t>
      </w:r>
      <w:proofErr w:type="spellEnd"/>
      <w:r>
        <w:t xml:space="preserve"> gedachter </w:t>
      </w:r>
      <w:proofErr w:type="spellStart"/>
      <w:r>
        <w:t>wunsch</w:t>
      </w:r>
      <w:proofErr w:type="spellEnd"/>
      <w:r>
        <w:t xml:space="preserve"> Pauli / </w:t>
      </w:r>
      <w:proofErr w:type="spellStart"/>
      <w:r>
        <w:t>kayn</w:t>
      </w:r>
      <w:proofErr w:type="spellEnd"/>
      <w:r>
        <w:t xml:space="preserve"> gebet sein </w:t>
      </w:r>
      <w:proofErr w:type="spellStart"/>
      <w:r>
        <w:t>sol</w:t>
      </w:r>
      <w:proofErr w:type="spellEnd"/>
      <w:r>
        <w:t xml:space="preserve"> / das laß ich die erkennen / die wissen wie </w:t>
      </w:r>
      <w:proofErr w:type="spellStart"/>
      <w:r>
        <w:t>dei</w:t>
      </w:r>
      <w:proofErr w:type="spellEnd"/>
      <w:r>
        <w:t xml:space="preserve"> </w:t>
      </w:r>
      <w:proofErr w:type="spellStart"/>
      <w:r>
        <w:t>gotgenossen</w:t>
      </w:r>
      <w:proofErr w:type="spellEnd"/>
      <w:r>
        <w:t xml:space="preserve"> im </w:t>
      </w:r>
      <w:proofErr w:type="spellStart"/>
      <w:r>
        <w:t>gayst</w:t>
      </w:r>
      <w:proofErr w:type="spellEnd"/>
      <w:r>
        <w:t xml:space="preserve"> </w:t>
      </w:r>
      <w:proofErr w:type="spellStart"/>
      <w:r>
        <w:t>unnd</w:t>
      </w:r>
      <w:proofErr w:type="spellEnd"/>
      <w:r>
        <w:t xml:space="preserve"> der </w:t>
      </w:r>
      <w:proofErr w:type="spellStart"/>
      <w:r>
        <w:t>warhait</w:t>
      </w:r>
      <w:proofErr w:type="spellEnd"/>
      <w:r>
        <w:t xml:space="preserve"> </w:t>
      </w:r>
      <w:proofErr w:type="spellStart"/>
      <w:r>
        <w:t>bittenn</w:t>
      </w:r>
      <w:proofErr w:type="spellEnd"/>
      <w:r>
        <w:t xml:space="preserve"> / den selben </w:t>
      </w:r>
      <w:proofErr w:type="spellStart"/>
      <w:r>
        <w:t>gyb</w:t>
      </w:r>
      <w:proofErr w:type="spellEnd"/>
      <w:r>
        <w:t xml:space="preserve"> ich zuerkennen / ob der </w:t>
      </w:r>
      <w:proofErr w:type="spellStart"/>
      <w:r>
        <w:t>wunnsch</w:t>
      </w:r>
      <w:proofErr w:type="spellEnd"/>
      <w:r>
        <w:t xml:space="preserve"> Pauli / </w:t>
      </w:r>
      <w:proofErr w:type="spellStart"/>
      <w:r>
        <w:t>nit</w:t>
      </w:r>
      <w:proofErr w:type="spellEnd"/>
      <w:r>
        <w:t xml:space="preserve"> </w:t>
      </w:r>
      <w:proofErr w:type="spellStart"/>
      <w:r>
        <w:t>auß</w:t>
      </w:r>
      <w:proofErr w:type="spellEnd"/>
      <w:r>
        <w:t xml:space="preserve"> dem </w:t>
      </w:r>
      <w:proofErr w:type="spellStart"/>
      <w:r>
        <w:t>gayst</w:t>
      </w:r>
      <w:proofErr w:type="spellEnd"/>
      <w:r>
        <w:t xml:space="preserve"> / und </w:t>
      </w:r>
      <w:proofErr w:type="spellStart"/>
      <w:r>
        <w:t>auß</w:t>
      </w:r>
      <w:proofErr w:type="spellEnd"/>
      <w:r>
        <w:t xml:space="preserve"> der </w:t>
      </w:r>
      <w:proofErr w:type="spellStart"/>
      <w:r>
        <w:t>warhayt</w:t>
      </w:r>
      <w:proofErr w:type="spellEnd"/>
      <w:r>
        <w:t xml:space="preserve"> Gottes ausgesprossen sey / die </w:t>
      </w:r>
      <w:proofErr w:type="spellStart"/>
      <w:r>
        <w:t>weyl</w:t>
      </w:r>
      <w:proofErr w:type="spellEnd"/>
      <w:r>
        <w:t xml:space="preserve"> Paulus saget. Roma. 9. Ich </w:t>
      </w:r>
      <w:proofErr w:type="spellStart"/>
      <w:r>
        <w:t>gezeug</w:t>
      </w:r>
      <w:proofErr w:type="spellEnd"/>
      <w:r>
        <w:t xml:space="preserve"> in der </w:t>
      </w:r>
      <w:proofErr w:type="spellStart"/>
      <w:r>
        <w:t>warhayt</w:t>
      </w:r>
      <w:proofErr w:type="spellEnd"/>
      <w:r>
        <w:t xml:space="preserve"> </w:t>
      </w:r>
      <w:proofErr w:type="spellStart"/>
      <w:r>
        <w:t>unnd</w:t>
      </w:r>
      <w:proofErr w:type="spellEnd"/>
      <w:r>
        <w:t xml:space="preserve"> durch </w:t>
      </w:r>
      <w:proofErr w:type="spellStart"/>
      <w:r>
        <w:t>gottes</w:t>
      </w:r>
      <w:proofErr w:type="spellEnd"/>
      <w:r>
        <w:t xml:space="preserve"> </w:t>
      </w:r>
      <w:proofErr w:type="spellStart"/>
      <w:r>
        <w:t>gayst</w:t>
      </w:r>
      <w:proofErr w:type="spellEnd"/>
      <w:r>
        <w:t xml:space="preserve"> etc. Das aber laß ich </w:t>
      </w:r>
      <w:proofErr w:type="spellStart"/>
      <w:r>
        <w:t>faren</w:t>
      </w:r>
      <w:proofErr w:type="spellEnd"/>
      <w:r>
        <w:t xml:space="preserve"> / und ich </w:t>
      </w:r>
      <w:proofErr w:type="spellStart"/>
      <w:r>
        <w:t>wolt</w:t>
      </w:r>
      <w:proofErr w:type="spellEnd"/>
      <w:r>
        <w:t xml:space="preserve"> das ich </w:t>
      </w:r>
      <w:proofErr w:type="spellStart"/>
      <w:r>
        <w:t>auß</w:t>
      </w:r>
      <w:proofErr w:type="spellEnd"/>
      <w:r>
        <w:t xml:space="preserve"> solchem </w:t>
      </w:r>
      <w:proofErr w:type="spellStart"/>
      <w:r>
        <w:t>gemiet</w:t>
      </w:r>
      <w:proofErr w:type="spellEnd"/>
      <w:r>
        <w:t xml:space="preserve"> / und so </w:t>
      </w:r>
      <w:proofErr w:type="spellStart"/>
      <w:r>
        <w:t>hefftiglich</w:t>
      </w:r>
      <w:proofErr w:type="spellEnd"/>
      <w:r>
        <w:t xml:space="preserve"> </w:t>
      </w:r>
      <w:proofErr w:type="spellStart"/>
      <w:r>
        <w:t>obligen</w:t>
      </w:r>
      <w:proofErr w:type="spellEnd"/>
      <w:r>
        <w:t xml:space="preserve"> </w:t>
      </w:r>
      <w:proofErr w:type="spellStart"/>
      <w:r>
        <w:t>moecht</w:t>
      </w:r>
      <w:proofErr w:type="spellEnd"/>
      <w:r>
        <w:t xml:space="preserve">. </w:t>
      </w:r>
      <w:proofErr w:type="spellStart"/>
      <w:r>
        <w:t>Woelte</w:t>
      </w:r>
      <w:proofErr w:type="spellEnd"/>
      <w:r>
        <w:t xml:space="preserve"> </w:t>
      </w:r>
      <w:proofErr w:type="spellStart"/>
      <w:r>
        <w:t>Got</w:t>
      </w:r>
      <w:proofErr w:type="spellEnd"/>
      <w:r>
        <w:t xml:space="preserve"> / das ich </w:t>
      </w:r>
      <w:proofErr w:type="spellStart"/>
      <w:r>
        <w:t>ain</w:t>
      </w:r>
      <w:proofErr w:type="spellEnd"/>
      <w:r>
        <w:t xml:space="preserve"> </w:t>
      </w:r>
      <w:proofErr w:type="spellStart"/>
      <w:r>
        <w:t>verbanter</w:t>
      </w:r>
      <w:proofErr w:type="spellEnd"/>
      <w:r>
        <w:t xml:space="preserve"> wer von Christo für die </w:t>
      </w:r>
      <w:proofErr w:type="spellStart"/>
      <w:r>
        <w:t>welt</w:t>
      </w:r>
      <w:proofErr w:type="spellEnd"/>
      <w:r>
        <w:t xml:space="preserve"> / oder für meine </w:t>
      </w:r>
      <w:proofErr w:type="spellStart"/>
      <w:r>
        <w:t>brieder</w:t>
      </w:r>
      <w:proofErr w:type="spellEnd"/>
      <w:r>
        <w:t xml:space="preserve"> / als ich den </w:t>
      </w:r>
      <w:proofErr w:type="spellStart"/>
      <w:r>
        <w:t>inhalt</w:t>
      </w:r>
      <w:proofErr w:type="spellEnd"/>
      <w:r>
        <w:t xml:space="preserve"> Pauli von </w:t>
      </w:r>
      <w:proofErr w:type="spellStart"/>
      <w:r>
        <w:t>got</w:t>
      </w:r>
      <w:proofErr w:type="spellEnd"/>
      <w:r>
        <w:t xml:space="preserve"> gelernet / </w:t>
      </w:r>
      <w:proofErr w:type="spellStart"/>
      <w:r>
        <w:t>unn</w:t>
      </w:r>
      <w:proofErr w:type="spellEnd"/>
      <w:r>
        <w:t xml:space="preserve"> jetzt </w:t>
      </w:r>
      <w:proofErr w:type="spellStart"/>
      <w:r>
        <w:t>angezaygt</w:t>
      </w:r>
      <w:proofErr w:type="spellEnd"/>
      <w:r>
        <w:t xml:space="preserve"> hab. Da zu </w:t>
      </w:r>
      <w:proofErr w:type="spellStart"/>
      <w:r>
        <w:t>well</w:t>
      </w:r>
      <w:proofErr w:type="spellEnd"/>
      <w:r>
        <w:t xml:space="preserve"> mir </w:t>
      </w:r>
      <w:proofErr w:type="spellStart"/>
      <w:r>
        <w:t>unn</w:t>
      </w:r>
      <w:proofErr w:type="spellEnd"/>
      <w:r>
        <w:t xml:space="preserve"> allen </w:t>
      </w:r>
      <w:proofErr w:type="spellStart"/>
      <w:r>
        <w:t>gotfoerchtigen</w:t>
      </w:r>
      <w:proofErr w:type="spellEnd"/>
      <w:r>
        <w:t xml:space="preserve"> der </w:t>
      </w:r>
      <w:proofErr w:type="spellStart"/>
      <w:r>
        <w:t>barmhertzig</w:t>
      </w:r>
      <w:proofErr w:type="spellEnd"/>
      <w:r>
        <w:t xml:space="preserve"> </w:t>
      </w:r>
      <w:proofErr w:type="spellStart"/>
      <w:r>
        <w:t>gayst</w:t>
      </w:r>
      <w:proofErr w:type="spellEnd"/>
      <w:r>
        <w:t xml:space="preserve"> </w:t>
      </w:r>
      <w:proofErr w:type="spellStart"/>
      <w:r>
        <w:t>gotes</w:t>
      </w:r>
      <w:proofErr w:type="spellEnd"/>
      <w:r>
        <w:t xml:space="preserve"> </w:t>
      </w:r>
      <w:proofErr w:type="spellStart"/>
      <w:r>
        <w:t>helffen</w:t>
      </w:r>
      <w:proofErr w:type="spellEnd"/>
      <w:r>
        <w:t xml:space="preserve">. </w:t>
      </w:r>
    </w:p>
    <w:p w14:paraId="4E704590" w14:textId="77777777" w:rsidR="00CD38CF" w:rsidRDefault="00CD38CF" w:rsidP="00CD38CF">
      <w:pPr>
        <w:pStyle w:val="StandardWeb"/>
      </w:pPr>
      <w:r>
        <w:t xml:space="preserve">AMEN. </w:t>
      </w:r>
    </w:p>
    <w:p w14:paraId="41FFC860" w14:textId="77777777" w:rsidR="0022039F" w:rsidRDefault="0022039F" w:rsidP="0022039F"/>
    <w:p w14:paraId="0CB6E205" w14:textId="77777777" w:rsidR="00D5498D" w:rsidRPr="00D5498D" w:rsidRDefault="007166CE" w:rsidP="008E63BE">
      <w:pPr>
        <w:pStyle w:val="berschrift1"/>
      </w:pPr>
      <w:r>
        <w:br w:type="page"/>
      </w:r>
      <w:r w:rsidR="00D5498D" w:rsidRPr="00D5498D">
        <w:t>Quellen:</w:t>
      </w:r>
    </w:p>
    <w:p w14:paraId="5F0996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DEB57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88863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36C5FD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FA4ADC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BAC088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1D1182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D99B2C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C6CE8F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9332A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AF6E12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C27F193" w14:textId="37E230F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EF3"/>
    <w:rsid w:val="00082307"/>
    <w:rsid w:val="000C66E5"/>
    <w:rsid w:val="001F54C4"/>
    <w:rsid w:val="0022039F"/>
    <w:rsid w:val="00272484"/>
    <w:rsid w:val="00297F83"/>
    <w:rsid w:val="002E6D11"/>
    <w:rsid w:val="00381C0C"/>
    <w:rsid w:val="00537F59"/>
    <w:rsid w:val="006B6EF3"/>
    <w:rsid w:val="007166CE"/>
    <w:rsid w:val="007E1779"/>
    <w:rsid w:val="0083667B"/>
    <w:rsid w:val="008D7463"/>
    <w:rsid w:val="008E417E"/>
    <w:rsid w:val="008E63BE"/>
    <w:rsid w:val="00B365E5"/>
    <w:rsid w:val="00B43D57"/>
    <w:rsid w:val="00C35859"/>
    <w:rsid w:val="00CC4EAC"/>
    <w:rsid w:val="00CD38CF"/>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28335"/>
  <w15:chartTrackingRefBased/>
  <w15:docId w15:val="{A08879BD-6632-491B-B052-DB984C0D5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D38C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3908</Words>
  <Characters>24625</Characters>
  <Application>Microsoft Office Word</Application>
  <DocSecurity>0</DocSecurity>
  <Lines>205</Lines>
  <Paragraphs>56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Verstandt des worts Pauli</dc:title>
  <dc:subject/>
  <dc:creator>Bodenstein, Andreas</dc:creator>
  <cp:keywords/>
  <dc:description/>
  <cp:lastModifiedBy>webmaster@glaubensstimme.de</cp:lastModifiedBy>
  <cp:revision>4</cp:revision>
  <dcterms:created xsi:type="dcterms:W3CDTF">2021-04-15T10:31:00Z</dcterms:created>
  <dcterms:modified xsi:type="dcterms:W3CDTF">2021-04-16T16:07:00Z</dcterms:modified>
  <dc:language>de</dc:language>
</cp:coreProperties>
</file>